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D2D" w:rsidRDefault="00454D2D" w:rsidP="00454D2D">
      <w:pPr>
        <w:tabs>
          <w:tab w:val="left" w:pos="426"/>
          <w:tab w:val="left" w:pos="851"/>
        </w:tabs>
        <w:jc w:val="center"/>
        <w:rPr>
          <w:rFonts w:ascii="Arial" w:hAnsi="Arial" w:cs="Arial"/>
          <w:b/>
        </w:rPr>
      </w:pPr>
      <w:bookmarkStart w:id="0" w:name="AE_ANNEXE_SECURITE"/>
    </w:p>
    <w:bookmarkEnd w:id="0"/>
    <w:p w:rsidR="00F2749E" w:rsidRPr="00647CD0" w:rsidRDefault="00F2749E" w:rsidP="00D21403">
      <w:pPr>
        <w:tabs>
          <w:tab w:val="left" w:pos="426"/>
          <w:tab w:val="left" w:pos="851"/>
        </w:tabs>
        <w:ind w:left="-567" w:right="-397"/>
        <w:jc w:val="center"/>
        <w:rPr>
          <w:rFonts w:ascii="Arial" w:hAnsi="Arial" w:cs="Arial"/>
          <w:b/>
          <w:color w:val="00B050"/>
          <w:sz w:val="36"/>
          <w:szCs w:val="36"/>
        </w:rPr>
      </w:pPr>
      <w:r w:rsidRPr="00647CD0">
        <w:rPr>
          <w:rFonts w:ascii="Arial" w:hAnsi="Arial" w:cs="Arial"/>
          <w:b/>
          <w:color w:val="00B050"/>
          <w:sz w:val="36"/>
          <w:szCs w:val="36"/>
        </w:rPr>
        <w:fldChar w:fldCharType="begin"/>
      </w:r>
      <w:r w:rsidRPr="00647CD0">
        <w:rPr>
          <w:rFonts w:ascii="Arial" w:hAnsi="Arial" w:cs="Arial"/>
          <w:b/>
          <w:color w:val="00B050"/>
          <w:sz w:val="36"/>
          <w:szCs w:val="36"/>
        </w:rPr>
        <w:instrText xml:space="preserve"> FILLIN  "Taper ANNEXE N°..."  \* MERGEFORMAT </w:instrText>
      </w:r>
      <w:r w:rsidRPr="00647CD0">
        <w:rPr>
          <w:rFonts w:ascii="Arial" w:hAnsi="Arial" w:cs="Arial"/>
          <w:b/>
          <w:color w:val="00B050"/>
          <w:sz w:val="36"/>
          <w:szCs w:val="36"/>
        </w:rPr>
        <w:fldChar w:fldCharType="separate"/>
      </w:r>
      <w:r w:rsidRPr="00647CD0">
        <w:rPr>
          <w:rFonts w:ascii="Arial" w:hAnsi="Arial" w:cs="Arial"/>
          <w:b/>
          <w:color w:val="00B050"/>
          <w:sz w:val="36"/>
          <w:szCs w:val="36"/>
        </w:rPr>
        <w:t xml:space="preserve">ANNEXE </w:t>
      </w:r>
      <w:r w:rsidR="00647CD0" w:rsidRPr="00647CD0">
        <w:rPr>
          <w:rFonts w:ascii="Arial" w:hAnsi="Arial" w:cs="Arial"/>
          <w:b/>
          <w:color w:val="00B050"/>
          <w:sz w:val="36"/>
          <w:szCs w:val="36"/>
        </w:rPr>
        <w:t>2</w:t>
      </w:r>
      <w:r w:rsidRPr="00647CD0">
        <w:rPr>
          <w:rFonts w:ascii="Arial" w:hAnsi="Arial" w:cs="Arial"/>
          <w:b/>
          <w:color w:val="00B050"/>
          <w:sz w:val="36"/>
          <w:szCs w:val="36"/>
        </w:rPr>
        <w:fldChar w:fldCharType="end"/>
      </w:r>
    </w:p>
    <w:p w:rsidR="00F2749E" w:rsidRPr="00F2749E" w:rsidRDefault="00F2749E" w:rsidP="00D21403">
      <w:pPr>
        <w:tabs>
          <w:tab w:val="left" w:pos="426"/>
          <w:tab w:val="left" w:pos="851"/>
        </w:tabs>
        <w:ind w:left="-567" w:right="-397"/>
        <w:jc w:val="center"/>
        <w:rPr>
          <w:rFonts w:ascii="Arial" w:hAnsi="Arial" w:cs="Arial"/>
          <w:b/>
        </w:rPr>
      </w:pPr>
      <w:r w:rsidRPr="00F2749E">
        <w:rPr>
          <w:rFonts w:ascii="Arial" w:hAnsi="Arial" w:cs="Arial"/>
          <w:b/>
        </w:rPr>
        <w:t>A l’ACTE D’ENGAGEMENT</w:t>
      </w:r>
    </w:p>
    <w:p w:rsidR="00F2749E" w:rsidRPr="00F2749E" w:rsidRDefault="00F2749E" w:rsidP="00D21403">
      <w:pPr>
        <w:tabs>
          <w:tab w:val="left" w:pos="426"/>
          <w:tab w:val="left" w:pos="851"/>
        </w:tabs>
        <w:ind w:left="-567" w:right="-397"/>
        <w:jc w:val="center"/>
        <w:rPr>
          <w:rFonts w:ascii="Arial" w:hAnsi="Arial" w:cs="Arial"/>
          <w:b/>
        </w:rPr>
      </w:pPr>
    </w:p>
    <w:p w:rsidR="00D21403" w:rsidRPr="00D21403" w:rsidRDefault="00D21403" w:rsidP="00D21403">
      <w:pPr>
        <w:ind w:left="-567" w:right="-397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r w:rsidRPr="00D21403">
        <w:rPr>
          <w:rFonts w:ascii="Arial" w:eastAsia="Calibri" w:hAnsi="Arial" w:cs="Arial"/>
          <w:b/>
          <w:color w:val="000000"/>
          <w:szCs w:val="22"/>
          <w:lang w:eastAsia="en-US"/>
        </w:rPr>
        <w:t>DAF_2024_001384</w:t>
      </w:r>
    </w:p>
    <w:p w:rsidR="00D21403" w:rsidRPr="00D21403" w:rsidRDefault="00D21403" w:rsidP="00D21403">
      <w:pPr>
        <w:ind w:left="-567" w:right="-397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proofErr w:type="gramStart"/>
      <w:r w:rsidRPr="00D21403">
        <w:rPr>
          <w:rFonts w:ascii="Arial" w:eastAsia="Calibri" w:hAnsi="Arial" w:cs="Arial"/>
          <w:b/>
          <w:color w:val="000000"/>
          <w:szCs w:val="22"/>
          <w:lang w:eastAsia="en-US"/>
        </w:rPr>
        <w:t>relatif</w:t>
      </w:r>
      <w:proofErr w:type="gramEnd"/>
      <w:r w:rsidRPr="00D21403"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 au nettoyage des locaux communs, d’hébergement, de plonge, prestations de plonge et vitrerie au profit des formations bénéficiaires soutenues par le GS</w:t>
      </w:r>
      <w:r w:rsidR="00812D33">
        <w:rPr>
          <w:rFonts w:ascii="Arial" w:eastAsia="Calibri" w:hAnsi="Arial" w:cs="Arial"/>
          <w:b/>
          <w:color w:val="000000"/>
          <w:szCs w:val="22"/>
          <w:lang w:eastAsia="en-US"/>
        </w:rPr>
        <w:t>C</w:t>
      </w:r>
      <w:r w:rsidRPr="00D21403"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 de LILLE pour le</w:t>
      </w:r>
      <w:r w:rsidR="00D10CFB">
        <w:rPr>
          <w:rFonts w:ascii="Arial" w:eastAsia="Calibri" w:hAnsi="Arial" w:cs="Arial"/>
          <w:b/>
          <w:color w:val="000000"/>
          <w:szCs w:val="22"/>
          <w:lang w:eastAsia="en-US"/>
        </w:rPr>
        <w:t>s</w:t>
      </w:r>
      <w:r w:rsidRPr="00D21403"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 site</w:t>
      </w:r>
      <w:r w:rsidR="00D10CFB">
        <w:rPr>
          <w:rFonts w:ascii="Arial" w:eastAsia="Calibri" w:hAnsi="Arial" w:cs="Arial"/>
          <w:b/>
          <w:color w:val="000000"/>
          <w:szCs w:val="22"/>
          <w:lang w:eastAsia="en-US"/>
        </w:rPr>
        <w:t>s</w:t>
      </w:r>
      <w:bookmarkStart w:id="1" w:name="_GoBack"/>
      <w:bookmarkEnd w:id="1"/>
      <w:r w:rsidRPr="00D21403"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 de</w:t>
      </w:r>
    </w:p>
    <w:p w:rsidR="00D21403" w:rsidRPr="00D21403" w:rsidRDefault="00D21403" w:rsidP="00D21403">
      <w:pPr>
        <w:ind w:left="-567" w:right="-397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r w:rsidRPr="00D21403">
        <w:rPr>
          <w:rFonts w:ascii="Arial" w:eastAsia="Calibri" w:hAnsi="Arial" w:cs="Arial"/>
          <w:b/>
          <w:color w:val="000000"/>
          <w:szCs w:val="22"/>
          <w:lang w:eastAsia="en-US"/>
        </w:rPr>
        <w:t>DOUAI, DENAIN, VALENCIENNES et ARRAS</w:t>
      </w:r>
    </w:p>
    <w:p w:rsidR="00D21403" w:rsidRPr="00D21403" w:rsidRDefault="00D21403" w:rsidP="00D21403">
      <w:pPr>
        <w:ind w:left="-567" w:right="-397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</w:p>
    <w:p w:rsidR="00D21403" w:rsidRPr="00D21403" w:rsidRDefault="00D21403" w:rsidP="00D21403">
      <w:pPr>
        <w:ind w:left="-567" w:right="-397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r w:rsidRPr="00D21403">
        <w:rPr>
          <w:rFonts w:ascii="Arial" w:eastAsia="Calibri" w:hAnsi="Arial" w:cs="Arial"/>
          <w:b/>
          <w:color w:val="000000"/>
          <w:szCs w:val="22"/>
          <w:lang w:eastAsia="en-US"/>
        </w:rPr>
        <w:t>LOT 4</w:t>
      </w:r>
    </w:p>
    <w:p w:rsidR="00853792" w:rsidRPr="00386B58" w:rsidRDefault="00853792" w:rsidP="00D21403">
      <w:pPr>
        <w:ind w:left="-567" w:right="-397"/>
        <w:jc w:val="center"/>
        <w:rPr>
          <w:sz w:val="32"/>
          <w:szCs w:val="32"/>
        </w:rPr>
      </w:pPr>
    </w:p>
    <w:p w:rsidR="00853792" w:rsidRDefault="00853792" w:rsidP="00D21403">
      <w:pPr>
        <w:ind w:left="-567" w:right="-397"/>
        <w:jc w:val="center"/>
        <w:rPr>
          <w:rFonts w:ascii="Arial" w:hAnsi="Arial" w:cs="Arial"/>
          <w:b/>
          <w:sz w:val="36"/>
          <w:u w:val="single"/>
        </w:rPr>
      </w:pPr>
      <w:r w:rsidRPr="00386B58">
        <w:rPr>
          <w:rFonts w:ascii="Arial" w:hAnsi="Arial" w:cs="Arial"/>
          <w:b/>
          <w:sz w:val="36"/>
          <w:u w:val="single"/>
        </w:rPr>
        <w:t>Attestation de sécurité</w:t>
      </w:r>
    </w:p>
    <w:p w:rsidR="00454D2D" w:rsidRDefault="00454D2D" w:rsidP="000B1CC4">
      <w:pPr>
        <w:ind w:left="-142"/>
        <w:jc w:val="center"/>
        <w:rPr>
          <w:rFonts w:ascii="Arial" w:hAnsi="Arial" w:cs="Arial"/>
          <w:b/>
          <w:sz w:val="36"/>
          <w:u w:val="single"/>
        </w:rPr>
      </w:pPr>
    </w:p>
    <w:p w:rsidR="00454D2D" w:rsidRPr="00386B58" w:rsidRDefault="00454D2D" w:rsidP="000B1CC4">
      <w:pPr>
        <w:ind w:left="-142"/>
        <w:jc w:val="center"/>
        <w:rPr>
          <w:rFonts w:ascii="Arial" w:hAnsi="Arial" w:cs="Arial"/>
          <w:b/>
          <w:u w:val="single"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tabs>
          <w:tab w:val="left" w:leader="dot" w:pos="10206"/>
        </w:tabs>
        <w:ind w:left="-142"/>
        <w:rPr>
          <w:rFonts w:ascii="Arial" w:hAnsi="Arial" w:cs="Arial"/>
        </w:rPr>
      </w:pPr>
      <w:r w:rsidRPr="00386B58">
        <w:rPr>
          <w:rFonts w:ascii="Arial" w:hAnsi="Arial" w:cs="Arial"/>
        </w:rPr>
        <w:t xml:space="preserve">Je soussigné </w:t>
      </w:r>
      <w:r w:rsidRPr="00386B58">
        <w:rPr>
          <w:rFonts w:ascii="Arial" w:hAnsi="Arial" w:cs="Arial"/>
        </w:rPr>
        <w:tab/>
      </w:r>
      <w:r>
        <w:rPr>
          <w:rFonts w:ascii="Arial" w:hAnsi="Arial" w:cs="Arial"/>
        </w:rPr>
        <w:br w:type="textWrapping" w:clear="all"/>
      </w:r>
      <w:r>
        <w:rPr>
          <w:rFonts w:ascii="Arial" w:hAnsi="Arial" w:cs="Arial"/>
        </w:rPr>
        <w:br w:type="textWrapping" w:clear="all"/>
      </w:r>
      <w:r w:rsidRPr="00386B58">
        <w:rPr>
          <w:rFonts w:ascii="Arial" w:hAnsi="Arial" w:cs="Arial"/>
        </w:rPr>
        <w:t xml:space="preserve">reconnais : 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proofErr w:type="gramStart"/>
      <w:r w:rsidRPr="00386B58">
        <w:rPr>
          <w:rFonts w:ascii="Arial" w:hAnsi="Arial" w:cs="Arial"/>
        </w:rPr>
        <w:t>avoir</w:t>
      </w:r>
      <w:proofErr w:type="gramEnd"/>
      <w:r w:rsidRPr="00386B58">
        <w:rPr>
          <w:rFonts w:ascii="Arial" w:hAnsi="Arial" w:cs="Arial"/>
        </w:rPr>
        <w:t xml:space="preserve"> pris connaissance des articles 413-9 à 413-12 du code pénal ;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proofErr w:type="gramStart"/>
      <w:r w:rsidRPr="00386B58">
        <w:rPr>
          <w:rFonts w:ascii="Arial" w:hAnsi="Arial" w:cs="Arial"/>
        </w:rPr>
        <w:t>ne</w:t>
      </w:r>
      <w:proofErr w:type="gramEnd"/>
      <w:r w:rsidRPr="00386B58">
        <w:rPr>
          <w:rFonts w:ascii="Arial" w:hAnsi="Arial" w:cs="Arial"/>
        </w:rPr>
        <w:t xml:space="preserve"> pas détenir ou avoir à connaître les informations couvertes par le secret de la défense nationale ;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proofErr w:type="gramStart"/>
      <w:r w:rsidRPr="00386B58">
        <w:rPr>
          <w:rFonts w:ascii="Arial" w:hAnsi="Arial" w:cs="Arial"/>
        </w:rPr>
        <w:t>m’engager</w:t>
      </w:r>
      <w:proofErr w:type="gramEnd"/>
      <w:r w:rsidRPr="00386B58">
        <w:rPr>
          <w:rFonts w:ascii="Arial" w:hAnsi="Arial" w:cs="Arial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853792" w:rsidRPr="00386B58" w:rsidRDefault="00853792" w:rsidP="000B1CC4">
      <w:pPr>
        <w:widowControl w:val="0"/>
        <w:numPr>
          <w:ilvl w:val="0"/>
          <w:numId w:val="25"/>
        </w:numPr>
        <w:autoSpaceDE w:val="0"/>
        <w:autoSpaceDN w:val="0"/>
        <w:spacing w:before="120"/>
        <w:ind w:left="-142" w:firstLine="0"/>
        <w:rPr>
          <w:rFonts w:ascii="Arial" w:hAnsi="Arial" w:cs="Arial"/>
        </w:rPr>
      </w:pPr>
      <w:proofErr w:type="gramStart"/>
      <w:r w:rsidRPr="00386B58">
        <w:rPr>
          <w:rFonts w:ascii="Arial" w:hAnsi="Arial" w:cs="Arial"/>
        </w:rPr>
        <w:t>avoir</w:t>
      </w:r>
      <w:proofErr w:type="gramEnd"/>
      <w:r w:rsidRPr="00386B58">
        <w:rPr>
          <w:rFonts w:ascii="Arial" w:hAnsi="Arial" w:cs="Arial"/>
        </w:rPr>
        <w:t xml:space="preserve"> pris connaissance des article</w:t>
      </w:r>
      <w:r w:rsidR="00454D2D">
        <w:rPr>
          <w:rFonts w:ascii="Arial" w:hAnsi="Arial" w:cs="Arial"/>
        </w:rPr>
        <w:t>s 413-9 à 413-12 du code pénal,</w:t>
      </w:r>
    </w:p>
    <w:p w:rsidR="00853792" w:rsidRPr="00386B58" w:rsidRDefault="00853792" w:rsidP="000B1CC4">
      <w:pPr>
        <w:widowControl w:val="0"/>
        <w:numPr>
          <w:ilvl w:val="0"/>
          <w:numId w:val="25"/>
        </w:numPr>
        <w:autoSpaceDE w:val="0"/>
        <w:autoSpaceDN w:val="0"/>
        <w:spacing w:before="120"/>
        <w:ind w:left="-142" w:firstLine="0"/>
        <w:rPr>
          <w:rFonts w:ascii="Arial" w:hAnsi="Arial" w:cs="Arial"/>
        </w:rPr>
      </w:pPr>
      <w:proofErr w:type="gramStart"/>
      <w:r w:rsidRPr="00386B58">
        <w:rPr>
          <w:rFonts w:ascii="Arial" w:hAnsi="Arial" w:cs="Arial"/>
        </w:rPr>
        <w:t>qu’ils</w:t>
      </w:r>
      <w:proofErr w:type="gramEnd"/>
      <w:r w:rsidRPr="00386B58">
        <w:rPr>
          <w:rFonts w:ascii="Arial" w:hAnsi="Arial" w:cs="Arial"/>
        </w:rPr>
        <w:t xml:space="preserve"> n’ont pas, sous peine de poursuite pénale, à connaître ou détenir des informations couvertes par le secret de la défense nationale.</w:t>
      </w:r>
    </w:p>
    <w:p w:rsidR="00853792" w:rsidRPr="00386B58" w:rsidRDefault="00853792" w:rsidP="000B1CC4">
      <w:pPr>
        <w:spacing w:before="200"/>
        <w:ind w:left="-142"/>
        <w:rPr>
          <w:rFonts w:ascii="Arial" w:hAnsi="Arial" w:cs="Arial"/>
        </w:rPr>
      </w:pPr>
      <w:r w:rsidRPr="00386B58">
        <w:rPr>
          <w:rFonts w:ascii="Arial" w:hAnsi="Arial" w:cs="Arial"/>
        </w:rPr>
        <w:t>Je m’engage, en cas de changement de personnels, à remettre au bénéficiaire, la ou les déclarations individuelles ci-dessus avant tout accès du personnel concerné au lieu d’exécution des prestations.</w:t>
      </w: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Default="00853792" w:rsidP="000B1CC4">
      <w:pPr>
        <w:ind w:left="-142"/>
        <w:rPr>
          <w:rFonts w:ascii="Arial" w:hAnsi="Arial" w:cs="Arial"/>
          <w:b/>
        </w:rPr>
      </w:pPr>
    </w:p>
    <w:p w:rsidR="00454D2D" w:rsidRDefault="00454D2D" w:rsidP="000B1CC4">
      <w:pPr>
        <w:ind w:left="-142"/>
        <w:rPr>
          <w:rFonts w:ascii="Arial" w:hAnsi="Arial" w:cs="Arial"/>
          <w:b/>
        </w:rPr>
      </w:pPr>
    </w:p>
    <w:p w:rsidR="00454D2D" w:rsidRDefault="00454D2D" w:rsidP="000B1CC4">
      <w:pPr>
        <w:ind w:left="-142"/>
        <w:rPr>
          <w:rFonts w:ascii="Arial" w:hAnsi="Arial" w:cs="Arial"/>
          <w:b/>
        </w:rPr>
      </w:pPr>
    </w:p>
    <w:p w:rsidR="00454D2D" w:rsidRPr="00386B58" w:rsidRDefault="00454D2D" w:rsidP="000B1CC4">
      <w:pPr>
        <w:ind w:left="-142"/>
        <w:rPr>
          <w:rFonts w:ascii="Arial" w:hAnsi="Arial" w:cs="Arial"/>
          <w:b/>
        </w:rPr>
      </w:pP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4672"/>
      </w:tblGrid>
      <w:tr w:rsidR="00853792" w:rsidRPr="00386B58" w:rsidTr="003E3F05">
        <w:trPr>
          <w:trHeight w:val="925"/>
        </w:trPr>
        <w:tc>
          <w:tcPr>
            <w:tcW w:w="4672" w:type="dxa"/>
            <w:vAlign w:val="center"/>
          </w:tcPr>
          <w:p w:rsidR="00853792" w:rsidRPr="00386B58" w:rsidRDefault="00853792" w:rsidP="000B1CC4">
            <w:pPr>
              <w:ind w:left="-142"/>
              <w:jc w:val="center"/>
              <w:rPr>
                <w:rFonts w:ascii="Arial" w:hAnsi="Arial" w:cs="Arial"/>
                <w:b/>
              </w:rPr>
            </w:pPr>
            <w:r w:rsidRPr="00386B58">
              <w:rPr>
                <w:rFonts w:ascii="Arial" w:hAnsi="Arial" w:cs="Arial"/>
                <w:b/>
              </w:rPr>
              <w:t>SIGNATURE DU</w:t>
            </w:r>
          </w:p>
          <w:p w:rsidR="00853792" w:rsidRPr="00386B58" w:rsidRDefault="00853792" w:rsidP="000B1CC4">
            <w:pPr>
              <w:ind w:left="-142"/>
              <w:jc w:val="center"/>
              <w:rPr>
                <w:rFonts w:ascii="Arial" w:hAnsi="Arial" w:cs="Arial"/>
              </w:rPr>
            </w:pPr>
            <w:r w:rsidRPr="00386B58">
              <w:rPr>
                <w:rFonts w:ascii="Arial" w:hAnsi="Arial" w:cs="Arial"/>
                <w:b/>
              </w:rPr>
              <w:t>REPRESENTANT DE LA SOCIETE</w:t>
            </w:r>
          </w:p>
        </w:tc>
      </w:tr>
      <w:tr w:rsidR="00853792" w:rsidRPr="00386B58" w:rsidTr="003E3F05">
        <w:trPr>
          <w:trHeight w:val="2326"/>
        </w:trPr>
        <w:tc>
          <w:tcPr>
            <w:tcW w:w="4672" w:type="dxa"/>
          </w:tcPr>
          <w:p w:rsidR="00853792" w:rsidRPr="00386B58" w:rsidRDefault="00853792" w:rsidP="000B1CC4">
            <w:pPr>
              <w:ind w:left="-142"/>
            </w:pPr>
          </w:p>
        </w:tc>
      </w:tr>
    </w:tbl>
    <w:p w:rsidR="00853792" w:rsidRDefault="00853792" w:rsidP="000B1CC4">
      <w:pPr>
        <w:ind w:left="-142"/>
        <w:jc w:val="center"/>
        <w:rPr>
          <w:rFonts w:ascii="Arial" w:hAnsi="Arial" w:cs="Arial"/>
          <w:b/>
          <w:bCs/>
          <w:szCs w:val="22"/>
        </w:rPr>
      </w:pPr>
    </w:p>
    <w:p w:rsidR="00853792" w:rsidRDefault="00853792" w:rsidP="000B1CC4">
      <w:pPr>
        <w:ind w:left="-142"/>
        <w:rPr>
          <w:sz w:val="32"/>
          <w:szCs w:val="32"/>
        </w:rPr>
      </w:pPr>
    </w:p>
    <w:sectPr w:rsidR="00853792" w:rsidSect="00454D2D">
      <w:headerReference w:type="even" r:id="rId8"/>
      <w:headerReference w:type="default" r:id="rId9"/>
      <w:headerReference w:type="first" r:id="rId10"/>
      <w:footnotePr>
        <w:numRestart w:val="eachPage"/>
      </w:footnotePr>
      <w:endnotePr>
        <w:numFmt w:val="decimal"/>
      </w:endnotePr>
      <w:pgSz w:w="11907" w:h="16840" w:code="9"/>
      <w:pgMar w:top="0" w:right="907" w:bottom="426" w:left="907" w:header="425" w:footer="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B7B" w:rsidRDefault="00B21B7B">
      <w:r>
        <w:separator/>
      </w:r>
    </w:p>
  </w:endnote>
  <w:endnote w:type="continuationSeparator" w:id="0">
    <w:p w:rsidR="00B21B7B" w:rsidRDefault="00B21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B7B" w:rsidRDefault="00B21B7B">
      <w:r>
        <w:separator/>
      </w:r>
    </w:p>
  </w:footnote>
  <w:footnote w:type="continuationSeparator" w:id="0">
    <w:p w:rsidR="00B21B7B" w:rsidRDefault="00B21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5882"/>
      <w:gridCol w:w="2465"/>
    </w:tblGrid>
    <w:tr w:rsidR="00F1058D">
      <w:trPr>
        <w:jc w:val="center"/>
      </w:trPr>
      <w:tc>
        <w:tcPr>
          <w:tcW w:w="2067" w:type="dxa"/>
        </w:tcPr>
        <w:p w:rsidR="00F1058D" w:rsidRDefault="00F1058D">
          <w:pPr>
            <w:ind w:left="37"/>
            <w:rPr>
              <w:bCs/>
              <w:sz w:val="20"/>
              <w:lang w:val="en-GB"/>
            </w:rPr>
          </w:pPr>
        </w:p>
      </w:tc>
      <w:tc>
        <w:tcPr>
          <w:tcW w:w="5882" w:type="dxa"/>
        </w:tcPr>
        <w:p w:rsidR="00F1058D" w:rsidRDefault="00F1058D">
          <w:pPr>
            <w:jc w:val="center"/>
            <w:rPr>
              <w:b/>
              <w:sz w:val="20"/>
              <w:lang w:val="en-GB"/>
            </w:rPr>
          </w:pPr>
        </w:p>
      </w:tc>
      <w:tc>
        <w:tcPr>
          <w:tcW w:w="2465" w:type="dxa"/>
        </w:tcPr>
        <w:p w:rsidR="00F1058D" w:rsidRDefault="00F1058D">
          <w:pPr>
            <w:jc w:val="right"/>
            <w:rPr>
              <w:bCs/>
              <w:sz w:val="20"/>
              <w:lang w:val="en-GB"/>
            </w:rPr>
          </w:pPr>
        </w:p>
      </w:tc>
    </w:tr>
  </w:tbl>
  <w:p w:rsidR="00F1058D" w:rsidRDefault="00F1058D">
    <w:pPr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58D" w:rsidRDefault="00F1058D" w:rsidP="00E54840">
    <w:pPr>
      <w:jc w:val="right"/>
      <w:rPr>
        <w:b/>
        <w:bCs/>
      </w:rPr>
    </w:pPr>
  </w:p>
  <w:p w:rsidR="00F1058D" w:rsidRPr="0006165B" w:rsidRDefault="00F1058D" w:rsidP="00E54840">
    <w:pPr>
      <w:jc w:val="right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58D" w:rsidRPr="00EB7A26" w:rsidRDefault="00F1058D" w:rsidP="00E5484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3" w15:restartNumberingAfterBreak="0">
    <w:nsid w:val="0000000C"/>
    <w:multiLevelType w:val="singleLevel"/>
    <w:tmpl w:val="0000000C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4" w15:restartNumberingAfterBreak="0">
    <w:nsid w:val="014302EC"/>
    <w:multiLevelType w:val="hybridMultilevel"/>
    <w:tmpl w:val="0450AE74"/>
    <w:lvl w:ilvl="0" w:tplc="2AE273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8406B8"/>
    <w:multiLevelType w:val="hybridMultilevel"/>
    <w:tmpl w:val="F2E014BC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922F42"/>
    <w:multiLevelType w:val="hybridMultilevel"/>
    <w:tmpl w:val="B70A74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6F76DC4"/>
    <w:multiLevelType w:val="hybridMultilevel"/>
    <w:tmpl w:val="90AA645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8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9" w15:restartNumberingAfterBreak="0">
    <w:nsid w:val="0A1B5238"/>
    <w:multiLevelType w:val="hybridMultilevel"/>
    <w:tmpl w:val="FD625D04"/>
    <w:lvl w:ilvl="0" w:tplc="D2280538">
      <w:start w:val="7"/>
      <w:numFmt w:val="bullet"/>
      <w:lvlText w:val=""/>
      <w:lvlJc w:val="left"/>
      <w:pPr>
        <w:tabs>
          <w:tab w:val="num" w:pos="1404"/>
        </w:tabs>
        <w:ind w:left="1404" w:hanging="360"/>
      </w:pPr>
      <w:rPr>
        <w:rFonts w:ascii="Wingdings" w:hAnsi="Wingdings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10" w15:restartNumberingAfterBreak="0">
    <w:nsid w:val="0AE52191"/>
    <w:multiLevelType w:val="hybridMultilevel"/>
    <w:tmpl w:val="D0D640E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2A5252"/>
    <w:multiLevelType w:val="hybridMultilevel"/>
    <w:tmpl w:val="B4CA34B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56E4281"/>
    <w:multiLevelType w:val="hybridMultilevel"/>
    <w:tmpl w:val="4438A96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EB6150"/>
    <w:multiLevelType w:val="hybridMultilevel"/>
    <w:tmpl w:val="1AAEF52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82109F"/>
    <w:multiLevelType w:val="hybridMultilevel"/>
    <w:tmpl w:val="B45A4F64"/>
    <w:lvl w:ilvl="0" w:tplc="4C8E5E72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15" w15:restartNumberingAfterBreak="0">
    <w:nsid w:val="1F151321"/>
    <w:multiLevelType w:val="hybridMultilevel"/>
    <w:tmpl w:val="3230C230"/>
    <w:lvl w:ilvl="0" w:tplc="6FB852EC">
      <w:start w:val="9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5B38CA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17" w15:restartNumberingAfterBreak="0">
    <w:nsid w:val="219916DD"/>
    <w:multiLevelType w:val="hybridMultilevel"/>
    <w:tmpl w:val="47E23E96"/>
    <w:lvl w:ilvl="0" w:tplc="040C0001">
      <w:start w:val="1"/>
      <w:numFmt w:val="bullet"/>
      <w:lvlText w:val=""/>
      <w:lvlJc w:val="left"/>
      <w:pPr>
        <w:tabs>
          <w:tab w:val="num" w:pos="154"/>
        </w:tabs>
        <w:ind w:left="1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18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abstractNum w:abstractNumId="19" w15:restartNumberingAfterBreak="0">
    <w:nsid w:val="2665307E"/>
    <w:multiLevelType w:val="hybridMultilevel"/>
    <w:tmpl w:val="0294200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E93AE4"/>
    <w:multiLevelType w:val="hybridMultilevel"/>
    <w:tmpl w:val="07826288"/>
    <w:lvl w:ilvl="0" w:tplc="D2280538">
      <w:start w:val="7"/>
      <w:numFmt w:val="bullet"/>
      <w:lvlText w:val=""/>
      <w:lvlJc w:val="left"/>
      <w:pPr>
        <w:tabs>
          <w:tab w:val="num" w:pos="377"/>
        </w:tabs>
        <w:ind w:left="377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1" w15:restartNumberingAfterBreak="0">
    <w:nsid w:val="2A360B9E"/>
    <w:multiLevelType w:val="hybridMultilevel"/>
    <w:tmpl w:val="9A82E9D2"/>
    <w:lvl w:ilvl="0" w:tplc="6FB852EC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2CDB784D"/>
    <w:multiLevelType w:val="hybridMultilevel"/>
    <w:tmpl w:val="F31ADAB6"/>
    <w:lvl w:ilvl="0" w:tplc="2CE269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6D0A1D"/>
    <w:multiLevelType w:val="hybridMultilevel"/>
    <w:tmpl w:val="1E366B2A"/>
    <w:lvl w:ilvl="0" w:tplc="040C0005">
      <w:start w:val="1"/>
      <w:numFmt w:val="bullet"/>
      <w:lvlText w:val=""/>
      <w:lvlJc w:val="left"/>
      <w:pPr>
        <w:ind w:left="14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24" w15:restartNumberingAfterBreak="0">
    <w:nsid w:val="31D62C4B"/>
    <w:multiLevelType w:val="hybridMultilevel"/>
    <w:tmpl w:val="EBACB69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25" w15:restartNumberingAfterBreak="0">
    <w:nsid w:val="33295904"/>
    <w:multiLevelType w:val="hybridMultilevel"/>
    <w:tmpl w:val="7E82E9A4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D2280538">
      <w:start w:val="7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7F589A"/>
    <w:multiLevelType w:val="hybridMultilevel"/>
    <w:tmpl w:val="C45808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7F1494"/>
    <w:multiLevelType w:val="hybridMultilevel"/>
    <w:tmpl w:val="37728FF6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47885"/>
    <w:multiLevelType w:val="hybridMultilevel"/>
    <w:tmpl w:val="3E523CD6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551098B2">
      <w:start w:val="1"/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  <w:strike w:val="0"/>
        <w:dstrike w:val="0"/>
        <w:sz w:val="20"/>
        <w:u w:val="none"/>
        <w:effect w:val="none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DA4C56"/>
    <w:multiLevelType w:val="hybridMultilevel"/>
    <w:tmpl w:val="97CE33A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4F24B74"/>
    <w:multiLevelType w:val="hybridMultilevel"/>
    <w:tmpl w:val="BA5029C4"/>
    <w:lvl w:ilvl="0" w:tplc="4C8E5E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501EB7"/>
    <w:multiLevelType w:val="hybridMultilevel"/>
    <w:tmpl w:val="F0160A92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852D1D"/>
    <w:multiLevelType w:val="hybridMultilevel"/>
    <w:tmpl w:val="DD92DDF2"/>
    <w:lvl w:ilvl="0" w:tplc="040C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4A1437B5"/>
    <w:multiLevelType w:val="hybridMultilevel"/>
    <w:tmpl w:val="4A282DB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4" w15:restartNumberingAfterBreak="0">
    <w:nsid w:val="5025629B"/>
    <w:multiLevelType w:val="hybridMultilevel"/>
    <w:tmpl w:val="49D6EDF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2C4584"/>
    <w:multiLevelType w:val="hybridMultilevel"/>
    <w:tmpl w:val="9B548800"/>
    <w:lvl w:ilvl="0" w:tplc="375653F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D4363"/>
    <w:multiLevelType w:val="hybridMultilevel"/>
    <w:tmpl w:val="E83CF3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6605F19"/>
    <w:multiLevelType w:val="hybridMultilevel"/>
    <w:tmpl w:val="F95CF772"/>
    <w:name w:val="WW8Num52"/>
    <w:lvl w:ilvl="0" w:tplc="B6E26A0C">
      <w:start w:val="7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7081F8A"/>
    <w:multiLevelType w:val="hybridMultilevel"/>
    <w:tmpl w:val="6958AE4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F11EE2"/>
    <w:multiLevelType w:val="hybridMultilevel"/>
    <w:tmpl w:val="D974CEE8"/>
    <w:lvl w:ilvl="0" w:tplc="0000000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Palatino" w:hAnsi="Palatino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F767C26"/>
    <w:multiLevelType w:val="hybridMultilevel"/>
    <w:tmpl w:val="1F56A06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2546FEC"/>
    <w:multiLevelType w:val="hybridMultilevel"/>
    <w:tmpl w:val="263E66C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975FA8"/>
    <w:multiLevelType w:val="hybridMultilevel"/>
    <w:tmpl w:val="021C2FA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9B63017"/>
    <w:multiLevelType w:val="multilevel"/>
    <w:tmpl w:val="C450CC2C"/>
    <w:lvl w:ilvl="0">
      <w:start w:val="1"/>
      <w:numFmt w:val="decimal"/>
      <w:pStyle w:val="StyleTitre1"/>
      <w:lvlText w:val="Article %1 - "/>
      <w:lvlJc w:val="left"/>
      <w:pPr>
        <w:tabs>
          <w:tab w:val="num" w:pos="1620"/>
        </w:tabs>
        <w:ind w:left="-11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pStyle w:val="StyleTitre212ptSoulignement"/>
      <w:isLgl/>
      <w:lvlText w:val="%1.%2 - "/>
      <w:lvlJc w:val="left"/>
      <w:pPr>
        <w:tabs>
          <w:tab w:val="num" w:pos="953"/>
        </w:tabs>
        <w:ind w:left="180" w:firstLine="0"/>
      </w:pPr>
      <w:rPr>
        <w:rFonts w:hint="default"/>
      </w:rPr>
    </w:lvl>
    <w:lvl w:ilvl="2">
      <w:start w:val="1"/>
      <w:numFmt w:val="decimal"/>
      <w:pStyle w:val="Titre3"/>
      <w:lvlText w:val="%1.%2.%3 - "/>
      <w:lvlJc w:val="left"/>
      <w:pPr>
        <w:tabs>
          <w:tab w:val="num" w:pos="953"/>
        </w:tabs>
        <w:ind w:left="900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StyleStyleStyleTitre4TimesNewRomanLatin11ptComplexe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pStyle w:val="Titre5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44" w15:restartNumberingAfterBreak="0">
    <w:nsid w:val="6C2649E1"/>
    <w:multiLevelType w:val="hybridMultilevel"/>
    <w:tmpl w:val="B9AA56D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B6AA050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5" w15:restartNumberingAfterBreak="0">
    <w:nsid w:val="72C24CA5"/>
    <w:multiLevelType w:val="hybridMultilevel"/>
    <w:tmpl w:val="2AA8B9B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444FA7"/>
    <w:multiLevelType w:val="hybridMultilevel"/>
    <w:tmpl w:val="E05CCB3A"/>
    <w:lvl w:ilvl="0" w:tplc="178E23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707181"/>
    <w:multiLevelType w:val="hybridMultilevel"/>
    <w:tmpl w:val="7D52309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7C06407"/>
    <w:multiLevelType w:val="hybridMultilevel"/>
    <w:tmpl w:val="6DE45CD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30EEC"/>
    <w:multiLevelType w:val="hybridMultilevel"/>
    <w:tmpl w:val="3F145D40"/>
    <w:lvl w:ilvl="0" w:tplc="2CE269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3B3CD7"/>
    <w:multiLevelType w:val="hybridMultilevel"/>
    <w:tmpl w:val="6A8257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2"/>
  </w:num>
  <w:num w:numId="4">
    <w:abstractNumId w:val="4"/>
  </w:num>
  <w:num w:numId="5">
    <w:abstractNumId w:val="39"/>
  </w:num>
  <w:num w:numId="6">
    <w:abstractNumId w:val="15"/>
  </w:num>
  <w:num w:numId="7">
    <w:abstractNumId w:val="22"/>
  </w:num>
  <w:num w:numId="8">
    <w:abstractNumId w:val="17"/>
  </w:num>
  <w:num w:numId="9">
    <w:abstractNumId w:val="10"/>
  </w:num>
  <w:num w:numId="10">
    <w:abstractNumId w:val="36"/>
  </w:num>
  <w:num w:numId="11">
    <w:abstractNumId w:val="43"/>
  </w:num>
  <w:num w:numId="12">
    <w:abstractNumId w:val="8"/>
  </w:num>
  <w:num w:numId="13">
    <w:abstractNumId w:val="32"/>
  </w:num>
  <w:num w:numId="14">
    <w:abstractNumId w:val="30"/>
  </w:num>
  <w:num w:numId="15">
    <w:abstractNumId w:val="44"/>
  </w:num>
  <w:num w:numId="16">
    <w:abstractNumId w:val="49"/>
  </w:num>
  <w:num w:numId="17">
    <w:abstractNumId w:val="5"/>
  </w:num>
  <w:num w:numId="18">
    <w:abstractNumId w:val="35"/>
  </w:num>
  <w:num w:numId="19">
    <w:abstractNumId w:val="31"/>
  </w:num>
  <w:num w:numId="20">
    <w:abstractNumId w:val="16"/>
  </w:num>
  <w:num w:numId="21">
    <w:abstractNumId w:val="19"/>
  </w:num>
  <w:num w:numId="22">
    <w:abstractNumId w:val="11"/>
  </w:num>
  <w:num w:numId="23">
    <w:abstractNumId w:val="33"/>
  </w:num>
  <w:num w:numId="24">
    <w:abstractNumId w:val="7"/>
  </w:num>
  <w:num w:numId="25">
    <w:abstractNumId w:val="18"/>
  </w:num>
  <w:num w:numId="26">
    <w:abstractNumId w:val="29"/>
  </w:num>
  <w:num w:numId="27">
    <w:abstractNumId w:val="34"/>
  </w:num>
  <w:num w:numId="28">
    <w:abstractNumId w:val="20"/>
  </w:num>
  <w:num w:numId="29">
    <w:abstractNumId w:val="25"/>
  </w:num>
  <w:num w:numId="30">
    <w:abstractNumId w:val="45"/>
  </w:num>
  <w:num w:numId="3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27"/>
  </w:num>
  <w:num w:numId="34">
    <w:abstractNumId w:val="48"/>
  </w:num>
  <w:num w:numId="35">
    <w:abstractNumId w:val="42"/>
  </w:num>
  <w:num w:numId="36">
    <w:abstractNumId w:val="28"/>
  </w:num>
  <w:num w:numId="37">
    <w:abstractNumId w:val="9"/>
  </w:num>
  <w:num w:numId="38">
    <w:abstractNumId w:val="38"/>
  </w:num>
  <w:num w:numId="39">
    <w:abstractNumId w:val="0"/>
  </w:num>
  <w:num w:numId="40">
    <w:abstractNumId w:val="14"/>
  </w:num>
  <w:num w:numId="41">
    <w:abstractNumId w:val="12"/>
  </w:num>
  <w:num w:numId="42">
    <w:abstractNumId w:val="24"/>
  </w:num>
  <w:num w:numId="43">
    <w:abstractNumId w:val="26"/>
  </w:num>
  <w:num w:numId="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1"/>
  </w:num>
  <w:num w:numId="49">
    <w:abstractNumId w:val="50"/>
  </w:num>
  <w:num w:numId="50">
    <w:abstractNumId w:val="6"/>
  </w:num>
  <w:num w:numId="51">
    <w:abstractNumId w:val="40"/>
  </w:num>
  <w:num w:numId="52">
    <w:abstractNumId w:val="47"/>
  </w:num>
  <w:num w:numId="5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6"/>
  </w:num>
  <w:num w:numId="55">
    <w:abstractNumId w:val="43"/>
  </w:num>
  <w:num w:numId="5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3"/>
  </w:num>
  <w:num w:numId="5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64" w:dllVersion="131078" w:nlCheck="1" w:checkStyle="0"/>
  <w:activeWritingStyle w:appName="MSWord" w:lang="fr-CA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0D8"/>
    <w:rsid w:val="00000261"/>
    <w:rsid w:val="00000667"/>
    <w:rsid w:val="000009D8"/>
    <w:rsid w:val="00000A2F"/>
    <w:rsid w:val="00000C08"/>
    <w:rsid w:val="00002124"/>
    <w:rsid w:val="000022CA"/>
    <w:rsid w:val="00002A0A"/>
    <w:rsid w:val="00002A12"/>
    <w:rsid w:val="00002B0B"/>
    <w:rsid w:val="000038DF"/>
    <w:rsid w:val="00003E87"/>
    <w:rsid w:val="0000466E"/>
    <w:rsid w:val="000046AF"/>
    <w:rsid w:val="000048E0"/>
    <w:rsid w:val="00004AF1"/>
    <w:rsid w:val="00004DAF"/>
    <w:rsid w:val="00004FE6"/>
    <w:rsid w:val="000052F9"/>
    <w:rsid w:val="00005815"/>
    <w:rsid w:val="0000584F"/>
    <w:rsid w:val="00005B81"/>
    <w:rsid w:val="00005F0D"/>
    <w:rsid w:val="00006151"/>
    <w:rsid w:val="0000641A"/>
    <w:rsid w:val="000068E8"/>
    <w:rsid w:val="0000690E"/>
    <w:rsid w:val="00006FDC"/>
    <w:rsid w:val="0000771A"/>
    <w:rsid w:val="00007B37"/>
    <w:rsid w:val="00007F54"/>
    <w:rsid w:val="000100B7"/>
    <w:rsid w:val="000100E1"/>
    <w:rsid w:val="0001017A"/>
    <w:rsid w:val="00010501"/>
    <w:rsid w:val="00011442"/>
    <w:rsid w:val="00011564"/>
    <w:rsid w:val="000119D1"/>
    <w:rsid w:val="000119F1"/>
    <w:rsid w:val="00011B47"/>
    <w:rsid w:val="000124C5"/>
    <w:rsid w:val="00012BE5"/>
    <w:rsid w:val="00012C1E"/>
    <w:rsid w:val="00012ED0"/>
    <w:rsid w:val="00012F7D"/>
    <w:rsid w:val="00013835"/>
    <w:rsid w:val="00013C26"/>
    <w:rsid w:val="000146AA"/>
    <w:rsid w:val="00014B18"/>
    <w:rsid w:val="00014D1A"/>
    <w:rsid w:val="000150EF"/>
    <w:rsid w:val="00015D37"/>
    <w:rsid w:val="000160CE"/>
    <w:rsid w:val="00016895"/>
    <w:rsid w:val="00016CDB"/>
    <w:rsid w:val="000172A4"/>
    <w:rsid w:val="000205A0"/>
    <w:rsid w:val="00020BB8"/>
    <w:rsid w:val="00020C78"/>
    <w:rsid w:val="000210FA"/>
    <w:rsid w:val="0002196D"/>
    <w:rsid w:val="00021A36"/>
    <w:rsid w:val="00021F44"/>
    <w:rsid w:val="000223F1"/>
    <w:rsid w:val="00022600"/>
    <w:rsid w:val="00022E0C"/>
    <w:rsid w:val="0002354A"/>
    <w:rsid w:val="00023603"/>
    <w:rsid w:val="000236BB"/>
    <w:rsid w:val="000236ED"/>
    <w:rsid w:val="0002371F"/>
    <w:rsid w:val="000237B4"/>
    <w:rsid w:val="00023EE6"/>
    <w:rsid w:val="00023FE2"/>
    <w:rsid w:val="0002425F"/>
    <w:rsid w:val="0002473E"/>
    <w:rsid w:val="00024782"/>
    <w:rsid w:val="00024AF1"/>
    <w:rsid w:val="00025445"/>
    <w:rsid w:val="00025854"/>
    <w:rsid w:val="000264BF"/>
    <w:rsid w:val="00026522"/>
    <w:rsid w:val="00026849"/>
    <w:rsid w:val="000268B4"/>
    <w:rsid w:val="00026A92"/>
    <w:rsid w:val="00026B52"/>
    <w:rsid w:val="00026C7F"/>
    <w:rsid w:val="000270B7"/>
    <w:rsid w:val="00027107"/>
    <w:rsid w:val="00027884"/>
    <w:rsid w:val="00027BEB"/>
    <w:rsid w:val="00027F67"/>
    <w:rsid w:val="000303D8"/>
    <w:rsid w:val="0003078D"/>
    <w:rsid w:val="00030945"/>
    <w:rsid w:val="00030C61"/>
    <w:rsid w:val="000318C5"/>
    <w:rsid w:val="00032D31"/>
    <w:rsid w:val="00033267"/>
    <w:rsid w:val="00033A96"/>
    <w:rsid w:val="00033BBA"/>
    <w:rsid w:val="000345B3"/>
    <w:rsid w:val="00035271"/>
    <w:rsid w:val="00035304"/>
    <w:rsid w:val="00035412"/>
    <w:rsid w:val="000354E8"/>
    <w:rsid w:val="00035AB8"/>
    <w:rsid w:val="0003600F"/>
    <w:rsid w:val="00036774"/>
    <w:rsid w:val="00036976"/>
    <w:rsid w:val="000369CD"/>
    <w:rsid w:val="000369F1"/>
    <w:rsid w:val="00036ACE"/>
    <w:rsid w:val="00036D67"/>
    <w:rsid w:val="000375BF"/>
    <w:rsid w:val="0003794C"/>
    <w:rsid w:val="00041428"/>
    <w:rsid w:val="00041672"/>
    <w:rsid w:val="00041B4F"/>
    <w:rsid w:val="00042CF7"/>
    <w:rsid w:val="000433AA"/>
    <w:rsid w:val="00044389"/>
    <w:rsid w:val="000448F4"/>
    <w:rsid w:val="00044BB6"/>
    <w:rsid w:val="00044FF4"/>
    <w:rsid w:val="000450FF"/>
    <w:rsid w:val="00045187"/>
    <w:rsid w:val="00045251"/>
    <w:rsid w:val="000452E6"/>
    <w:rsid w:val="000458EB"/>
    <w:rsid w:val="00045A8B"/>
    <w:rsid w:val="000465E7"/>
    <w:rsid w:val="00046CB6"/>
    <w:rsid w:val="00047122"/>
    <w:rsid w:val="00047560"/>
    <w:rsid w:val="0004774A"/>
    <w:rsid w:val="00047959"/>
    <w:rsid w:val="00047A6B"/>
    <w:rsid w:val="00050108"/>
    <w:rsid w:val="00050467"/>
    <w:rsid w:val="000507EE"/>
    <w:rsid w:val="00050EB4"/>
    <w:rsid w:val="0005136C"/>
    <w:rsid w:val="000523E4"/>
    <w:rsid w:val="0005245B"/>
    <w:rsid w:val="00052AAE"/>
    <w:rsid w:val="000533D1"/>
    <w:rsid w:val="00053B35"/>
    <w:rsid w:val="00054145"/>
    <w:rsid w:val="00054155"/>
    <w:rsid w:val="00054337"/>
    <w:rsid w:val="0005450B"/>
    <w:rsid w:val="00054675"/>
    <w:rsid w:val="00054E4A"/>
    <w:rsid w:val="0005500B"/>
    <w:rsid w:val="000550AA"/>
    <w:rsid w:val="00055323"/>
    <w:rsid w:val="00055382"/>
    <w:rsid w:val="00055D60"/>
    <w:rsid w:val="000563ED"/>
    <w:rsid w:val="00056401"/>
    <w:rsid w:val="00056571"/>
    <w:rsid w:val="000568AB"/>
    <w:rsid w:val="00056ACB"/>
    <w:rsid w:val="00056F92"/>
    <w:rsid w:val="00057141"/>
    <w:rsid w:val="00057410"/>
    <w:rsid w:val="000601EF"/>
    <w:rsid w:val="00061005"/>
    <w:rsid w:val="00061325"/>
    <w:rsid w:val="00061466"/>
    <w:rsid w:val="000614A0"/>
    <w:rsid w:val="00061814"/>
    <w:rsid w:val="00062450"/>
    <w:rsid w:val="00062708"/>
    <w:rsid w:val="00062796"/>
    <w:rsid w:val="00062878"/>
    <w:rsid w:val="00062BE7"/>
    <w:rsid w:val="00062F81"/>
    <w:rsid w:val="00062FC9"/>
    <w:rsid w:val="0006303B"/>
    <w:rsid w:val="000630E4"/>
    <w:rsid w:val="00063D68"/>
    <w:rsid w:val="00063E0F"/>
    <w:rsid w:val="00063E62"/>
    <w:rsid w:val="0006436A"/>
    <w:rsid w:val="000644D7"/>
    <w:rsid w:val="00064503"/>
    <w:rsid w:val="0006458F"/>
    <w:rsid w:val="000649EB"/>
    <w:rsid w:val="0006639B"/>
    <w:rsid w:val="00066564"/>
    <w:rsid w:val="000665CF"/>
    <w:rsid w:val="000673A8"/>
    <w:rsid w:val="00067D5F"/>
    <w:rsid w:val="000713DE"/>
    <w:rsid w:val="00071748"/>
    <w:rsid w:val="000718D2"/>
    <w:rsid w:val="000718D9"/>
    <w:rsid w:val="00071D0B"/>
    <w:rsid w:val="00071EC2"/>
    <w:rsid w:val="000721F5"/>
    <w:rsid w:val="00072795"/>
    <w:rsid w:val="00072947"/>
    <w:rsid w:val="00072B47"/>
    <w:rsid w:val="00072DED"/>
    <w:rsid w:val="000732F1"/>
    <w:rsid w:val="000734A6"/>
    <w:rsid w:val="0007355E"/>
    <w:rsid w:val="00073653"/>
    <w:rsid w:val="00073666"/>
    <w:rsid w:val="000736D3"/>
    <w:rsid w:val="0007380E"/>
    <w:rsid w:val="00073B19"/>
    <w:rsid w:val="00073B38"/>
    <w:rsid w:val="00074BAF"/>
    <w:rsid w:val="00075C7E"/>
    <w:rsid w:val="00075EAD"/>
    <w:rsid w:val="00076589"/>
    <w:rsid w:val="00076744"/>
    <w:rsid w:val="00076D72"/>
    <w:rsid w:val="000774CC"/>
    <w:rsid w:val="0007779D"/>
    <w:rsid w:val="000805BE"/>
    <w:rsid w:val="00080C1D"/>
    <w:rsid w:val="00080D94"/>
    <w:rsid w:val="00081151"/>
    <w:rsid w:val="000814F8"/>
    <w:rsid w:val="00081547"/>
    <w:rsid w:val="0008192B"/>
    <w:rsid w:val="00081C7A"/>
    <w:rsid w:val="00081D89"/>
    <w:rsid w:val="00082468"/>
    <w:rsid w:val="000833A5"/>
    <w:rsid w:val="00083ACE"/>
    <w:rsid w:val="00083C60"/>
    <w:rsid w:val="00083D31"/>
    <w:rsid w:val="00083D98"/>
    <w:rsid w:val="00084049"/>
    <w:rsid w:val="00084161"/>
    <w:rsid w:val="00084505"/>
    <w:rsid w:val="000846CC"/>
    <w:rsid w:val="000851C4"/>
    <w:rsid w:val="0008529C"/>
    <w:rsid w:val="00085307"/>
    <w:rsid w:val="0008531E"/>
    <w:rsid w:val="00086370"/>
    <w:rsid w:val="000865F5"/>
    <w:rsid w:val="000867D4"/>
    <w:rsid w:val="000868A6"/>
    <w:rsid w:val="00086F01"/>
    <w:rsid w:val="0008700E"/>
    <w:rsid w:val="00087091"/>
    <w:rsid w:val="00087209"/>
    <w:rsid w:val="000872F3"/>
    <w:rsid w:val="000879A1"/>
    <w:rsid w:val="0009020F"/>
    <w:rsid w:val="00090795"/>
    <w:rsid w:val="0009083B"/>
    <w:rsid w:val="000909D6"/>
    <w:rsid w:val="000909DA"/>
    <w:rsid w:val="00090AA5"/>
    <w:rsid w:val="00090B97"/>
    <w:rsid w:val="000910CB"/>
    <w:rsid w:val="00091270"/>
    <w:rsid w:val="00091724"/>
    <w:rsid w:val="00091A32"/>
    <w:rsid w:val="00091BC6"/>
    <w:rsid w:val="00091E25"/>
    <w:rsid w:val="000928E0"/>
    <w:rsid w:val="00092A91"/>
    <w:rsid w:val="000930FA"/>
    <w:rsid w:val="0009327F"/>
    <w:rsid w:val="0009353A"/>
    <w:rsid w:val="0009394B"/>
    <w:rsid w:val="00093CCB"/>
    <w:rsid w:val="00093D1B"/>
    <w:rsid w:val="00093F4F"/>
    <w:rsid w:val="00094243"/>
    <w:rsid w:val="000948F0"/>
    <w:rsid w:val="00094A6E"/>
    <w:rsid w:val="00095494"/>
    <w:rsid w:val="00095604"/>
    <w:rsid w:val="00095AF2"/>
    <w:rsid w:val="00095C27"/>
    <w:rsid w:val="0009651B"/>
    <w:rsid w:val="00096E96"/>
    <w:rsid w:val="00097121"/>
    <w:rsid w:val="000973CB"/>
    <w:rsid w:val="000975AF"/>
    <w:rsid w:val="000976AE"/>
    <w:rsid w:val="00097997"/>
    <w:rsid w:val="00097C7D"/>
    <w:rsid w:val="000A054F"/>
    <w:rsid w:val="000A072D"/>
    <w:rsid w:val="000A0C33"/>
    <w:rsid w:val="000A0EA5"/>
    <w:rsid w:val="000A163A"/>
    <w:rsid w:val="000A1EEA"/>
    <w:rsid w:val="000A23B7"/>
    <w:rsid w:val="000A2D08"/>
    <w:rsid w:val="000A2DF9"/>
    <w:rsid w:val="000A3041"/>
    <w:rsid w:val="000A363B"/>
    <w:rsid w:val="000A368F"/>
    <w:rsid w:val="000A3B27"/>
    <w:rsid w:val="000A3E74"/>
    <w:rsid w:val="000A41EE"/>
    <w:rsid w:val="000A4256"/>
    <w:rsid w:val="000A43F7"/>
    <w:rsid w:val="000A45E2"/>
    <w:rsid w:val="000A469D"/>
    <w:rsid w:val="000A46A1"/>
    <w:rsid w:val="000A46C3"/>
    <w:rsid w:val="000A4A3C"/>
    <w:rsid w:val="000A50B5"/>
    <w:rsid w:val="000A580C"/>
    <w:rsid w:val="000A5BB6"/>
    <w:rsid w:val="000A6126"/>
    <w:rsid w:val="000A6171"/>
    <w:rsid w:val="000A62E3"/>
    <w:rsid w:val="000A63D1"/>
    <w:rsid w:val="000A684B"/>
    <w:rsid w:val="000A68C0"/>
    <w:rsid w:val="000A6F56"/>
    <w:rsid w:val="000A7248"/>
    <w:rsid w:val="000A74D7"/>
    <w:rsid w:val="000A756F"/>
    <w:rsid w:val="000A7ADE"/>
    <w:rsid w:val="000A7DC4"/>
    <w:rsid w:val="000B0253"/>
    <w:rsid w:val="000B075C"/>
    <w:rsid w:val="000B0981"/>
    <w:rsid w:val="000B14A1"/>
    <w:rsid w:val="000B153C"/>
    <w:rsid w:val="000B1B11"/>
    <w:rsid w:val="000B1CC4"/>
    <w:rsid w:val="000B2A68"/>
    <w:rsid w:val="000B2D2D"/>
    <w:rsid w:val="000B32BC"/>
    <w:rsid w:val="000B342C"/>
    <w:rsid w:val="000B3745"/>
    <w:rsid w:val="000B3B5A"/>
    <w:rsid w:val="000B3BF4"/>
    <w:rsid w:val="000B3E63"/>
    <w:rsid w:val="000B3EC6"/>
    <w:rsid w:val="000B471F"/>
    <w:rsid w:val="000B50BE"/>
    <w:rsid w:val="000B538E"/>
    <w:rsid w:val="000B5B1E"/>
    <w:rsid w:val="000B6911"/>
    <w:rsid w:val="000B6AC6"/>
    <w:rsid w:val="000B6C1D"/>
    <w:rsid w:val="000B6E5B"/>
    <w:rsid w:val="000B7B2D"/>
    <w:rsid w:val="000B7BC3"/>
    <w:rsid w:val="000B7F73"/>
    <w:rsid w:val="000C0737"/>
    <w:rsid w:val="000C1012"/>
    <w:rsid w:val="000C1343"/>
    <w:rsid w:val="000C1478"/>
    <w:rsid w:val="000C18B3"/>
    <w:rsid w:val="000C1DE4"/>
    <w:rsid w:val="000C242E"/>
    <w:rsid w:val="000C280D"/>
    <w:rsid w:val="000C2B6B"/>
    <w:rsid w:val="000C2CFF"/>
    <w:rsid w:val="000C2DA7"/>
    <w:rsid w:val="000C2F75"/>
    <w:rsid w:val="000C3008"/>
    <w:rsid w:val="000C3295"/>
    <w:rsid w:val="000C347B"/>
    <w:rsid w:val="000C34DF"/>
    <w:rsid w:val="000C37BE"/>
    <w:rsid w:val="000C3B11"/>
    <w:rsid w:val="000C3D99"/>
    <w:rsid w:val="000C410F"/>
    <w:rsid w:val="000C41BF"/>
    <w:rsid w:val="000C4267"/>
    <w:rsid w:val="000C4366"/>
    <w:rsid w:val="000C43D0"/>
    <w:rsid w:val="000C462A"/>
    <w:rsid w:val="000C46B5"/>
    <w:rsid w:val="000C4C7A"/>
    <w:rsid w:val="000C4C95"/>
    <w:rsid w:val="000C4EEF"/>
    <w:rsid w:val="000C501A"/>
    <w:rsid w:val="000C59D7"/>
    <w:rsid w:val="000C5BB1"/>
    <w:rsid w:val="000C5E73"/>
    <w:rsid w:val="000C6382"/>
    <w:rsid w:val="000C682F"/>
    <w:rsid w:val="000C6A93"/>
    <w:rsid w:val="000C7617"/>
    <w:rsid w:val="000C7964"/>
    <w:rsid w:val="000D0021"/>
    <w:rsid w:val="000D0157"/>
    <w:rsid w:val="000D0A18"/>
    <w:rsid w:val="000D0C81"/>
    <w:rsid w:val="000D0EBF"/>
    <w:rsid w:val="000D10F7"/>
    <w:rsid w:val="000D1189"/>
    <w:rsid w:val="000D1273"/>
    <w:rsid w:val="000D1286"/>
    <w:rsid w:val="000D157A"/>
    <w:rsid w:val="000D1AB5"/>
    <w:rsid w:val="000D1EA8"/>
    <w:rsid w:val="000D23AD"/>
    <w:rsid w:val="000D2C94"/>
    <w:rsid w:val="000D2E41"/>
    <w:rsid w:val="000D3243"/>
    <w:rsid w:val="000D3D73"/>
    <w:rsid w:val="000D4121"/>
    <w:rsid w:val="000D4542"/>
    <w:rsid w:val="000D4594"/>
    <w:rsid w:val="000D46C1"/>
    <w:rsid w:val="000D46C8"/>
    <w:rsid w:val="000D58F2"/>
    <w:rsid w:val="000D63D7"/>
    <w:rsid w:val="000D6902"/>
    <w:rsid w:val="000D6A29"/>
    <w:rsid w:val="000D6F40"/>
    <w:rsid w:val="000D77A1"/>
    <w:rsid w:val="000D77C1"/>
    <w:rsid w:val="000D7D99"/>
    <w:rsid w:val="000E073C"/>
    <w:rsid w:val="000E0A8A"/>
    <w:rsid w:val="000E0C29"/>
    <w:rsid w:val="000E1F7A"/>
    <w:rsid w:val="000E2039"/>
    <w:rsid w:val="000E30A2"/>
    <w:rsid w:val="000E352C"/>
    <w:rsid w:val="000E3608"/>
    <w:rsid w:val="000E3785"/>
    <w:rsid w:val="000E3812"/>
    <w:rsid w:val="000E3861"/>
    <w:rsid w:val="000E415D"/>
    <w:rsid w:val="000E4632"/>
    <w:rsid w:val="000E4B76"/>
    <w:rsid w:val="000E4C4F"/>
    <w:rsid w:val="000E542D"/>
    <w:rsid w:val="000E55FC"/>
    <w:rsid w:val="000E5600"/>
    <w:rsid w:val="000E599C"/>
    <w:rsid w:val="000E5A11"/>
    <w:rsid w:val="000E5A23"/>
    <w:rsid w:val="000E608A"/>
    <w:rsid w:val="000E6223"/>
    <w:rsid w:val="000E6413"/>
    <w:rsid w:val="000E6523"/>
    <w:rsid w:val="000E6A93"/>
    <w:rsid w:val="000E6BAE"/>
    <w:rsid w:val="000E6F2E"/>
    <w:rsid w:val="000E7A24"/>
    <w:rsid w:val="000E7F33"/>
    <w:rsid w:val="000F0297"/>
    <w:rsid w:val="000F02F3"/>
    <w:rsid w:val="000F1380"/>
    <w:rsid w:val="000F1657"/>
    <w:rsid w:val="000F1B41"/>
    <w:rsid w:val="000F1EAE"/>
    <w:rsid w:val="000F21AA"/>
    <w:rsid w:val="000F2280"/>
    <w:rsid w:val="000F272E"/>
    <w:rsid w:val="000F3300"/>
    <w:rsid w:val="000F3439"/>
    <w:rsid w:val="000F34C9"/>
    <w:rsid w:val="000F3965"/>
    <w:rsid w:val="000F3B36"/>
    <w:rsid w:val="000F3C7F"/>
    <w:rsid w:val="000F4107"/>
    <w:rsid w:val="000F4C63"/>
    <w:rsid w:val="000F5178"/>
    <w:rsid w:val="000F52F6"/>
    <w:rsid w:val="000F5412"/>
    <w:rsid w:val="000F5D82"/>
    <w:rsid w:val="000F5FD6"/>
    <w:rsid w:val="000F62D5"/>
    <w:rsid w:val="000F66AD"/>
    <w:rsid w:val="000F7019"/>
    <w:rsid w:val="000F72B2"/>
    <w:rsid w:val="000F7808"/>
    <w:rsid w:val="000F7850"/>
    <w:rsid w:val="000F7A59"/>
    <w:rsid w:val="000F7DEF"/>
    <w:rsid w:val="000F7FFB"/>
    <w:rsid w:val="00100384"/>
    <w:rsid w:val="001005A9"/>
    <w:rsid w:val="001005AB"/>
    <w:rsid w:val="0010091A"/>
    <w:rsid w:val="00100E00"/>
    <w:rsid w:val="00100E06"/>
    <w:rsid w:val="00101645"/>
    <w:rsid w:val="001017B2"/>
    <w:rsid w:val="00101B8D"/>
    <w:rsid w:val="00101FCA"/>
    <w:rsid w:val="00101FE6"/>
    <w:rsid w:val="001023D6"/>
    <w:rsid w:val="001029DC"/>
    <w:rsid w:val="001033B2"/>
    <w:rsid w:val="0010446D"/>
    <w:rsid w:val="0010460C"/>
    <w:rsid w:val="00104776"/>
    <w:rsid w:val="0010485B"/>
    <w:rsid w:val="001052FE"/>
    <w:rsid w:val="00105B44"/>
    <w:rsid w:val="00106C78"/>
    <w:rsid w:val="00106EDB"/>
    <w:rsid w:val="00106F7E"/>
    <w:rsid w:val="001070DD"/>
    <w:rsid w:val="001079E2"/>
    <w:rsid w:val="00107BF9"/>
    <w:rsid w:val="00110057"/>
    <w:rsid w:val="00110261"/>
    <w:rsid w:val="001105EC"/>
    <w:rsid w:val="00110620"/>
    <w:rsid w:val="00110B33"/>
    <w:rsid w:val="00110E50"/>
    <w:rsid w:val="00110E6D"/>
    <w:rsid w:val="0011119F"/>
    <w:rsid w:val="00111210"/>
    <w:rsid w:val="00111A08"/>
    <w:rsid w:val="0011232A"/>
    <w:rsid w:val="001127B3"/>
    <w:rsid w:val="001127F3"/>
    <w:rsid w:val="0011348E"/>
    <w:rsid w:val="001139C2"/>
    <w:rsid w:val="001143B4"/>
    <w:rsid w:val="00114563"/>
    <w:rsid w:val="001145C9"/>
    <w:rsid w:val="001149BA"/>
    <w:rsid w:val="00115A5F"/>
    <w:rsid w:val="00115AC7"/>
    <w:rsid w:val="00115BC7"/>
    <w:rsid w:val="00115E22"/>
    <w:rsid w:val="00116B32"/>
    <w:rsid w:val="00116F7E"/>
    <w:rsid w:val="00116F89"/>
    <w:rsid w:val="001178BD"/>
    <w:rsid w:val="00120494"/>
    <w:rsid w:val="00120768"/>
    <w:rsid w:val="00121796"/>
    <w:rsid w:val="00121F49"/>
    <w:rsid w:val="00122303"/>
    <w:rsid w:val="00123546"/>
    <w:rsid w:val="00123829"/>
    <w:rsid w:val="00123BDB"/>
    <w:rsid w:val="00123F57"/>
    <w:rsid w:val="0012407D"/>
    <w:rsid w:val="00125195"/>
    <w:rsid w:val="00125316"/>
    <w:rsid w:val="001254FE"/>
    <w:rsid w:val="001256A2"/>
    <w:rsid w:val="00125949"/>
    <w:rsid w:val="00126AB1"/>
    <w:rsid w:val="00126C2D"/>
    <w:rsid w:val="00126D2D"/>
    <w:rsid w:val="001272CC"/>
    <w:rsid w:val="001274E5"/>
    <w:rsid w:val="00127C6F"/>
    <w:rsid w:val="00127CF9"/>
    <w:rsid w:val="001302B5"/>
    <w:rsid w:val="001302F1"/>
    <w:rsid w:val="00130B50"/>
    <w:rsid w:val="00131710"/>
    <w:rsid w:val="0013184A"/>
    <w:rsid w:val="00132339"/>
    <w:rsid w:val="00132866"/>
    <w:rsid w:val="00132B54"/>
    <w:rsid w:val="00132CD2"/>
    <w:rsid w:val="0013318F"/>
    <w:rsid w:val="0013364A"/>
    <w:rsid w:val="00133CBC"/>
    <w:rsid w:val="00133F60"/>
    <w:rsid w:val="001340C2"/>
    <w:rsid w:val="00134725"/>
    <w:rsid w:val="00135023"/>
    <w:rsid w:val="00135A51"/>
    <w:rsid w:val="00135F2E"/>
    <w:rsid w:val="00135FFC"/>
    <w:rsid w:val="00136527"/>
    <w:rsid w:val="00136649"/>
    <w:rsid w:val="001366D9"/>
    <w:rsid w:val="00136F59"/>
    <w:rsid w:val="0013739B"/>
    <w:rsid w:val="001374CC"/>
    <w:rsid w:val="00137E1C"/>
    <w:rsid w:val="00140125"/>
    <w:rsid w:val="001403EE"/>
    <w:rsid w:val="001405CB"/>
    <w:rsid w:val="001406D0"/>
    <w:rsid w:val="00140D60"/>
    <w:rsid w:val="00140E53"/>
    <w:rsid w:val="00140F3B"/>
    <w:rsid w:val="001411BA"/>
    <w:rsid w:val="00142036"/>
    <w:rsid w:val="0014253C"/>
    <w:rsid w:val="00142679"/>
    <w:rsid w:val="00142DE6"/>
    <w:rsid w:val="00143951"/>
    <w:rsid w:val="00143AD0"/>
    <w:rsid w:val="00143DBA"/>
    <w:rsid w:val="001447A8"/>
    <w:rsid w:val="00144A73"/>
    <w:rsid w:val="00144A84"/>
    <w:rsid w:val="00144DED"/>
    <w:rsid w:val="0014538F"/>
    <w:rsid w:val="0014540E"/>
    <w:rsid w:val="00145800"/>
    <w:rsid w:val="00145873"/>
    <w:rsid w:val="001459A1"/>
    <w:rsid w:val="00146420"/>
    <w:rsid w:val="0014681A"/>
    <w:rsid w:val="00146B57"/>
    <w:rsid w:val="00146C52"/>
    <w:rsid w:val="00146D3C"/>
    <w:rsid w:val="0014754E"/>
    <w:rsid w:val="0014760C"/>
    <w:rsid w:val="00147831"/>
    <w:rsid w:val="001500BD"/>
    <w:rsid w:val="0015065F"/>
    <w:rsid w:val="001507A2"/>
    <w:rsid w:val="00151699"/>
    <w:rsid w:val="001519C0"/>
    <w:rsid w:val="00151CA8"/>
    <w:rsid w:val="0015223C"/>
    <w:rsid w:val="00152950"/>
    <w:rsid w:val="00152D8B"/>
    <w:rsid w:val="0015317C"/>
    <w:rsid w:val="001533F3"/>
    <w:rsid w:val="00153762"/>
    <w:rsid w:val="00153A3C"/>
    <w:rsid w:val="00153BC1"/>
    <w:rsid w:val="0015406A"/>
    <w:rsid w:val="00154209"/>
    <w:rsid w:val="00155481"/>
    <w:rsid w:val="00155505"/>
    <w:rsid w:val="00155F76"/>
    <w:rsid w:val="0015602C"/>
    <w:rsid w:val="00156405"/>
    <w:rsid w:val="00157017"/>
    <w:rsid w:val="00157450"/>
    <w:rsid w:val="00157495"/>
    <w:rsid w:val="00157A08"/>
    <w:rsid w:val="00160305"/>
    <w:rsid w:val="0016077B"/>
    <w:rsid w:val="00160966"/>
    <w:rsid w:val="00160CB5"/>
    <w:rsid w:val="0016187E"/>
    <w:rsid w:val="00161B33"/>
    <w:rsid w:val="0016298E"/>
    <w:rsid w:val="00162B5B"/>
    <w:rsid w:val="00163507"/>
    <w:rsid w:val="00163D01"/>
    <w:rsid w:val="00163DAE"/>
    <w:rsid w:val="00163FA6"/>
    <w:rsid w:val="0016420F"/>
    <w:rsid w:val="001643D7"/>
    <w:rsid w:val="001647A3"/>
    <w:rsid w:val="00164A65"/>
    <w:rsid w:val="00165190"/>
    <w:rsid w:val="001652C7"/>
    <w:rsid w:val="00165B59"/>
    <w:rsid w:val="00165DAC"/>
    <w:rsid w:val="0016605B"/>
    <w:rsid w:val="001666F3"/>
    <w:rsid w:val="0016687C"/>
    <w:rsid w:val="00166C12"/>
    <w:rsid w:val="00166E76"/>
    <w:rsid w:val="00167065"/>
    <w:rsid w:val="001673F9"/>
    <w:rsid w:val="0016756E"/>
    <w:rsid w:val="001676D9"/>
    <w:rsid w:val="00167B9C"/>
    <w:rsid w:val="00167E6B"/>
    <w:rsid w:val="00170096"/>
    <w:rsid w:val="001703B1"/>
    <w:rsid w:val="00170823"/>
    <w:rsid w:val="00170875"/>
    <w:rsid w:val="00170D32"/>
    <w:rsid w:val="001715BF"/>
    <w:rsid w:val="00171813"/>
    <w:rsid w:val="00171AA7"/>
    <w:rsid w:val="00171EEF"/>
    <w:rsid w:val="001721ED"/>
    <w:rsid w:val="0017245A"/>
    <w:rsid w:val="00172528"/>
    <w:rsid w:val="00172894"/>
    <w:rsid w:val="00172E67"/>
    <w:rsid w:val="001731D9"/>
    <w:rsid w:val="0017332D"/>
    <w:rsid w:val="001734FA"/>
    <w:rsid w:val="00173869"/>
    <w:rsid w:val="001739FE"/>
    <w:rsid w:val="0017408E"/>
    <w:rsid w:val="00174332"/>
    <w:rsid w:val="00174D89"/>
    <w:rsid w:val="00175218"/>
    <w:rsid w:val="0017552A"/>
    <w:rsid w:val="00175A4F"/>
    <w:rsid w:val="00175B43"/>
    <w:rsid w:val="00175D9B"/>
    <w:rsid w:val="001761E1"/>
    <w:rsid w:val="001763D2"/>
    <w:rsid w:val="00176647"/>
    <w:rsid w:val="00176C9A"/>
    <w:rsid w:val="0017708F"/>
    <w:rsid w:val="00177EBB"/>
    <w:rsid w:val="001809B1"/>
    <w:rsid w:val="0018114F"/>
    <w:rsid w:val="001811A0"/>
    <w:rsid w:val="0018175B"/>
    <w:rsid w:val="00181E22"/>
    <w:rsid w:val="00182311"/>
    <w:rsid w:val="0018279A"/>
    <w:rsid w:val="00182F5D"/>
    <w:rsid w:val="00182F7D"/>
    <w:rsid w:val="00183333"/>
    <w:rsid w:val="001840C8"/>
    <w:rsid w:val="001840E8"/>
    <w:rsid w:val="00184642"/>
    <w:rsid w:val="001848AF"/>
    <w:rsid w:val="00184964"/>
    <w:rsid w:val="001849FD"/>
    <w:rsid w:val="00184DAA"/>
    <w:rsid w:val="00185098"/>
    <w:rsid w:val="001850C0"/>
    <w:rsid w:val="0018555C"/>
    <w:rsid w:val="00185ABD"/>
    <w:rsid w:val="001860F9"/>
    <w:rsid w:val="00186BF4"/>
    <w:rsid w:val="00186ED1"/>
    <w:rsid w:val="00187249"/>
    <w:rsid w:val="001875CD"/>
    <w:rsid w:val="00187BF9"/>
    <w:rsid w:val="0019069F"/>
    <w:rsid w:val="00190B04"/>
    <w:rsid w:val="001914EA"/>
    <w:rsid w:val="00191641"/>
    <w:rsid w:val="00191876"/>
    <w:rsid w:val="00191C87"/>
    <w:rsid w:val="00191CE8"/>
    <w:rsid w:val="00191F9F"/>
    <w:rsid w:val="001922DC"/>
    <w:rsid w:val="0019275C"/>
    <w:rsid w:val="00192B96"/>
    <w:rsid w:val="00192D8F"/>
    <w:rsid w:val="00192E75"/>
    <w:rsid w:val="00193BAB"/>
    <w:rsid w:val="00193C3E"/>
    <w:rsid w:val="00193C7F"/>
    <w:rsid w:val="00193C84"/>
    <w:rsid w:val="00193DF3"/>
    <w:rsid w:val="00194B0C"/>
    <w:rsid w:val="00194F78"/>
    <w:rsid w:val="00195734"/>
    <w:rsid w:val="00195C97"/>
    <w:rsid w:val="00195FFA"/>
    <w:rsid w:val="00196407"/>
    <w:rsid w:val="00196730"/>
    <w:rsid w:val="001969FA"/>
    <w:rsid w:val="00196EE9"/>
    <w:rsid w:val="001974E9"/>
    <w:rsid w:val="001975DF"/>
    <w:rsid w:val="001978D4"/>
    <w:rsid w:val="00197F70"/>
    <w:rsid w:val="001A13BD"/>
    <w:rsid w:val="001A189E"/>
    <w:rsid w:val="001A18E1"/>
    <w:rsid w:val="001A196F"/>
    <w:rsid w:val="001A1B01"/>
    <w:rsid w:val="001A1E29"/>
    <w:rsid w:val="001A2D76"/>
    <w:rsid w:val="001A345B"/>
    <w:rsid w:val="001A3BBA"/>
    <w:rsid w:val="001A3C43"/>
    <w:rsid w:val="001A425B"/>
    <w:rsid w:val="001A44E5"/>
    <w:rsid w:val="001A46A0"/>
    <w:rsid w:val="001A4818"/>
    <w:rsid w:val="001A4E57"/>
    <w:rsid w:val="001A5110"/>
    <w:rsid w:val="001A5832"/>
    <w:rsid w:val="001A6275"/>
    <w:rsid w:val="001A67FD"/>
    <w:rsid w:val="001A7146"/>
    <w:rsid w:val="001A761B"/>
    <w:rsid w:val="001A7702"/>
    <w:rsid w:val="001A79DA"/>
    <w:rsid w:val="001A7FC5"/>
    <w:rsid w:val="001B012F"/>
    <w:rsid w:val="001B0155"/>
    <w:rsid w:val="001B0596"/>
    <w:rsid w:val="001B05BE"/>
    <w:rsid w:val="001B0653"/>
    <w:rsid w:val="001B0AE2"/>
    <w:rsid w:val="001B0B12"/>
    <w:rsid w:val="001B105E"/>
    <w:rsid w:val="001B1160"/>
    <w:rsid w:val="001B149B"/>
    <w:rsid w:val="001B1BB2"/>
    <w:rsid w:val="001B1CFF"/>
    <w:rsid w:val="001B21B2"/>
    <w:rsid w:val="001B21B6"/>
    <w:rsid w:val="001B233D"/>
    <w:rsid w:val="001B2475"/>
    <w:rsid w:val="001B24DB"/>
    <w:rsid w:val="001B25A7"/>
    <w:rsid w:val="001B29BE"/>
    <w:rsid w:val="001B3441"/>
    <w:rsid w:val="001B3F53"/>
    <w:rsid w:val="001B3FFA"/>
    <w:rsid w:val="001B4127"/>
    <w:rsid w:val="001B46E3"/>
    <w:rsid w:val="001B4E85"/>
    <w:rsid w:val="001B4F5B"/>
    <w:rsid w:val="001B651A"/>
    <w:rsid w:val="001B65A2"/>
    <w:rsid w:val="001B709A"/>
    <w:rsid w:val="001B73EC"/>
    <w:rsid w:val="001B778C"/>
    <w:rsid w:val="001B7804"/>
    <w:rsid w:val="001C0154"/>
    <w:rsid w:val="001C0233"/>
    <w:rsid w:val="001C0940"/>
    <w:rsid w:val="001C10E1"/>
    <w:rsid w:val="001C1530"/>
    <w:rsid w:val="001C17FD"/>
    <w:rsid w:val="001C1A76"/>
    <w:rsid w:val="001C1D5B"/>
    <w:rsid w:val="001C2775"/>
    <w:rsid w:val="001C2D00"/>
    <w:rsid w:val="001C3109"/>
    <w:rsid w:val="001C36B1"/>
    <w:rsid w:val="001C37E5"/>
    <w:rsid w:val="001C3DEA"/>
    <w:rsid w:val="001C44C8"/>
    <w:rsid w:val="001C530C"/>
    <w:rsid w:val="001C55A1"/>
    <w:rsid w:val="001C58B5"/>
    <w:rsid w:val="001C5ADF"/>
    <w:rsid w:val="001C5FF6"/>
    <w:rsid w:val="001C62F0"/>
    <w:rsid w:val="001C6B49"/>
    <w:rsid w:val="001C7857"/>
    <w:rsid w:val="001C7AC2"/>
    <w:rsid w:val="001D0AAD"/>
    <w:rsid w:val="001D0AEA"/>
    <w:rsid w:val="001D13D0"/>
    <w:rsid w:val="001D1A32"/>
    <w:rsid w:val="001D1C99"/>
    <w:rsid w:val="001D1D2E"/>
    <w:rsid w:val="001D1D99"/>
    <w:rsid w:val="001D2205"/>
    <w:rsid w:val="001D2D24"/>
    <w:rsid w:val="001D33D3"/>
    <w:rsid w:val="001D3682"/>
    <w:rsid w:val="001D39F6"/>
    <w:rsid w:val="001D3E92"/>
    <w:rsid w:val="001D4306"/>
    <w:rsid w:val="001D4346"/>
    <w:rsid w:val="001D498B"/>
    <w:rsid w:val="001D4E75"/>
    <w:rsid w:val="001D52DA"/>
    <w:rsid w:val="001D53AE"/>
    <w:rsid w:val="001D5AA4"/>
    <w:rsid w:val="001D5F67"/>
    <w:rsid w:val="001D5FAA"/>
    <w:rsid w:val="001D6143"/>
    <w:rsid w:val="001D6697"/>
    <w:rsid w:val="001D67A4"/>
    <w:rsid w:val="001D69A8"/>
    <w:rsid w:val="001D69B3"/>
    <w:rsid w:val="001D6BAE"/>
    <w:rsid w:val="001D7931"/>
    <w:rsid w:val="001D7A29"/>
    <w:rsid w:val="001D7D63"/>
    <w:rsid w:val="001D7F6D"/>
    <w:rsid w:val="001E0721"/>
    <w:rsid w:val="001E0A43"/>
    <w:rsid w:val="001E0AD7"/>
    <w:rsid w:val="001E1018"/>
    <w:rsid w:val="001E1674"/>
    <w:rsid w:val="001E1677"/>
    <w:rsid w:val="001E17D9"/>
    <w:rsid w:val="001E1A86"/>
    <w:rsid w:val="001E2A82"/>
    <w:rsid w:val="001E2B7B"/>
    <w:rsid w:val="001E2FE1"/>
    <w:rsid w:val="001E3185"/>
    <w:rsid w:val="001E31FE"/>
    <w:rsid w:val="001E338E"/>
    <w:rsid w:val="001E3643"/>
    <w:rsid w:val="001E367D"/>
    <w:rsid w:val="001E3A57"/>
    <w:rsid w:val="001E3DFE"/>
    <w:rsid w:val="001E4003"/>
    <w:rsid w:val="001E414E"/>
    <w:rsid w:val="001E486A"/>
    <w:rsid w:val="001E4C2C"/>
    <w:rsid w:val="001E5716"/>
    <w:rsid w:val="001E5C80"/>
    <w:rsid w:val="001E5D8E"/>
    <w:rsid w:val="001E6281"/>
    <w:rsid w:val="001E68B6"/>
    <w:rsid w:val="001E6A1E"/>
    <w:rsid w:val="001E7694"/>
    <w:rsid w:val="001E7A42"/>
    <w:rsid w:val="001F0116"/>
    <w:rsid w:val="001F030C"/>
    <w:rsid w:val="001F069A"/>
    <w:rsid w:val="001F0C5D"/>
    <w:rsid w:val="001F115C"/>
    <w:rsid w:val="001F2FBC"/>
    <w:rsid w:val="001F32CF"/>
    <w:rsid w:val="001F3440"/>
    <w:rsid w:val="001F35E8"/>
    <w:rsid w:val="001F3780"/>
    <w:rsid w:val="001F401C"/>
    <w:rsid w:val="001F405E"/>
    <w:rsid w:val="001F4504"/>
    <w:rsid w:val="001F4CC9"/>
    <w:rsid w:val="001F4DAE"/>
    <w:rsid w:val="001F5354"/>
    <w:rsid w:val="001F5536"/>
    <w:rsid w:val="001F5716"/>
    <w:rsid w:val="001F57CF"/>
    <w:rsid w:val="001F5F55"/>
    <w:rsid w:val="001F6440"/>
    <w:rsid w:val="001F70C2"/>
    <w:rsid w:val="001F7319"/>
    <w:rsid w:val="001F7477"/>
    <w:rsid w:val="001F75F9"/>
    <w:rsid w:val="001F78E1"/>
    <w:rsid w:val="001F7A49"/>
    <w:rsid w:val="001F7D9B"/>
    <w:rsid w:val="002003A7"/>
    <w:rsid w:val="00200D13"/>
    <w:rsid w:val="00201A20"/>
    <w:rsid w:val="00201B45"/>
    <w:rsid w:val="002030D7"/>
    <w:rsid w:val="0020367D"/>
    <w:rsid w:val="0020368C"/>
    <w:rsid w:val="00203EB5"/>
    <w:rsid w:val="00203F01"/>
    <w:rsid w:val="00204EAD"/>
    <w:rsid w:val="00205737"/>
    <w:rsid w:val="0020673F"/>
    <w:rsid w:val="002068B8"/>
    <w:rsid w:val="00206B09"/>
    <w:rsid w:val="00207011"/>
    <w:rsid w:val="0020706D"/>
    <w:rsid w:val="00207919"/>
    <w:rsid w:val="00207939"/>
    <w:rsid w:val="0021058B"/>
    <w:rsid w:val="002109CB"/>
    <w:rsid w:val="00210EBB"/>
    <w:rsid w:val="00211763"/>
    <w:rsid w:val="00211928"/>
    <w:rsid w:val="00211C73"/>
    <w:rsid w:val="00212064"/>
    <w:rsid w:val="00212499"/>
    <w:rsid w:val="0021277E"/>
    <w:rsid w:val="00212B24"/>
    <w:rsid w:val="0021317E"/>
    <w:rsid w:val="00213363"/>
    <w:rsid w:val="002135AA"/>
    <w:rsid w:val="002136AF"/>
    <w:rsid w:val="00213AAD"/>
    <w:rsid w:val="00213D64"/>
    <w:rsid w:val="002145CD"/>
    <w:rsid w:val="00214C5E"/>
    <w:rsid w:val="002151B5"/>
    <w:rsid w:val="002155A3"/>
    <w:rsid w:val="00215603"/>
    <w:rsid w:val="002157AC"/>
    <w:rsid w:val="00215F21"/>
    <w:rsid w:val="0021614A"/>
    <w:rsid w:val="00216329"/>
    <w:rsid w:val="002164D1"/>
    <w:rsid w:val="00216626"/>
    <w:rsid w:val="00216CFD"/>
    <w:rsid w:val="002173A2"/>
    <w:rsid w:val="0021793C"/>
    <w:rsid w:val="00217D15"/>
    <w:rsid w:val="002203C6"/>
    <w:rsid w:val="0022043A"/>
    <w:rsid w:val="00220512"/>
    <w:rsid w:val="00220852"/>
    <w:rsid w:val="0022094E"/>
    <w:rsid w:val="00220F4A"/>
    <w:rsid w:val="0022129B"/>
    <w:rsid w:val="0022170C"/>
    <w:rsid w:val="00222620"/>
    <w:rsid w:val="0022279A"/>
    <w:rsid w:val="002227BB"/>
    <w:rsid w:val="002228AE"/>
    <w:rsid w:val="002236EA"/>
    <w:rsid w:val="00223972"/>
    <w:rsid w:val="00223F19"/>
    <w:rsid w:val="00224129"/>
    <w:rsid w:val="002245B2"/>
    <w:rsid w:val="00224611"/>
    <w:rsid w:val="00225156"/>
    <w:rsid w:val="002253BB"/>
    <w:rsid w:val="00225B2C"/>
    <w:rsid w:val="00225D0B"/>
    <w:rsid w:val="0022654E"/>
    <w:rsid w:val="00226A82"/>
    <w:rsid w:val="00227DA1"/>
    <w:rsid w:val="00227E6C"/>
    <w:rsid w:val="00231816"/>
    <w:rsid w:val="00231B00"/>
    <w:rsid w:val="00231CE8"/>
    <w:rsid w:val="00231D79"/>
    <w:rsid w:val="00232234"/>
    <w:rsid w:val="0023244C"/>
    <w:rsid w:val="002324C1"/>
    <w:rsid w:val="002326AD"/>
    <w:rsid w:val="0023276A"/>
    <w:rsid w:val="00232848"/>
    <w:rsid w:val="002328EC"/>
    <w:rsid w:val="00232DBC"/>
    <w:rsid w:val="00233472"/>
    <w:rsid w:val="00233707"/>
    <w:rsid w:val="002338A0"/>
    <w:rsid w:val="00233B95"/>
    <w:rsid w:val="002340A2"/>
    <w:rsid w:val="002344F4"/>
    <w:rsid w:val="00234634"/>
    <w:rsid w:val="002348EC"/>
    <w:rsid w:val="00234F90"/>
    <w:rsid w:val="0023609E"/>
    <w:rsid w:val="0023658C"/>
    <w:rsid w:val="002365B6"/>
    <w:rsid w:val="002366D7"/>
    <w:rsid w:val="00236D2E"/>
    <w:rsid w:val="002370E8"/>
    <w:rsid w:val="002371C8"/>
    <w:rsid w:val="0023727B"/>
    <w:rsid w:val="00237540"/>
    <w:rsid w:val="00237DFC"/>
    <w:rsid w:val="00240420"/>
    <w:rsid w:val="00240738"/>
    <w:rsid w:val="002409A7"/>
    <w:rsid w:val="00240BD6"/>
    <w:rsid w:val="0024134A"/>
    <w:rsid w:val="00242994"/>
    <w:rsid w:val="002429C3"/>
    <w:rsid w:val="00243C66"/>
    <w:rsid w:val="00244081"/>
    <w:rsid w:val="002444E4"/>
    <w:rsid w:val="002457F3"/>
    <w:rsid w:val="002458BD"/>
    <w:rsid w:val="00245FD5"/>
    <w:rsid w:val="00246255"/>
    <w:rsid w:val="00246604"/>
    <w:rsid w:val="0024687A"/>
    <w:rsid w:val="00246EB0"/>
    <w:rsid w:val="0024704F"/>
    <w:rsid w:val="0024787B"/>
    <w:rsid w:val="00247958"/>
    <w:rsid w:val="00247A79"/>
    <w:rsid w:val="00247EE0"/>
    <w:rsid w:val="00250064"/>
    <w:rsid w:val="00250754"/>
    <w:rsid w:val="0025083C"/>
    <w:rsid w:val="00250B8E"/>
    <w:rsid w:val="002514CC"/>
    <w:rsid w:val="00251F7C"/>
    <w:rsid w:val="0025254B"/>
    <w:rsid w:val="00252807"/>
    <w:rsid w:val="002528DB"/>
    <w:rsid w:val="002528E4"/>
    <w:rsid w:val="00252DCE"/>
    <w:rsid w:val="00252F1A"/>
    <w:rsid w:val="0025304A"/>
    <w:rsid w:val="002533A8"/>
    <w:rsid w:val="00253A2A"/>
    <w:rsid w:val="00253E04"/>
    <w:rsid w:val="00253E19"/>
    <w:rsid w:val="00254845"/>
    <w:rsid w:val="00255239"/>
    <w:rsid w:val="0025607F"/>
    <w:rsid w:val="002560F4"/>
    <w:rsid w:val="00256941"/>
    <w:rsid w:val="00256DF5"/>
    <w:rsid w:val="00256FCC"/>
    <w:rsid w:val="0025740A"/>
    <w:rsid w:val="00257A44"/>
    <w:rsid w:val="00257CA7"/>
    <w:rsid w:val="00257DF3"/>
    <w:rsid w:val="00257EAE"/>
    <w:rsid w:val="00260648"/>
    <w:rsid w:val="00260754"/>
    <w:rsid w:val="00260D50"/>
    <w:rsid w:val="002612C8"/>
    <w:rsid w:val="00261537"/>
    <w:rsid w:val="00261671"/>
    <w:rsid w:val="00261B01"/>
    <w:rsid w:val="00261B6D"/>
    <w:rsid w:val="00261B75"/>
    <w:rsid w:val="00261EC1"/>
    <w:rsid w:val="002620C3"/>
    <w:rsid w:val="00262968"/>
    <w:rsid w:val="00262CD9"/>
    <w:rsid w:val="00262D52"/>
    <w:rsid w:val="00262FBB"/>
    <w:rsid w:val="002632D1"/>
    <w:rsid w:val="00263F76"/>
    <w:rsid w:val="00263F89"/>
    <w:rsid w:val="002641B4"/>
    <w:rsid w:val="00264537"/>
    <w:rsid w:val="00264627"/>
    <w:rsid w:val="002647CD"/>
    <w:rsid w:val="00264ACA"/>
    <w:rsid w:val="00264B7F"/>
    <w:rsid w:val="00264DBE"/>
    <w:rsid w:val="00265701"/>
    <w:rsid w:val="002663EB"/>
    <w:rsid w:val="00266606"/>
    <w:rsid w:val="0026765C"/>
    <w:rsid w:val="00267774"/>
    <w:rsid w:val="00267C56"/>
    <w:rsid w:val="00270062"/>
    <w:rsid w:val="0027021C"/>
    <w:rsid w:val="0027049C"/>
    <w:rsid w:val="002708CB"/>
    <w:rsid w:val="00270984"/>
    <w:rsid w:val="00270CAB"/>
    <w:rsid w:val="0027109F"/>
    <w:rsid w:val="002710AC"/>
    <w:rsid w:val="00271AA3"/>
    <w:rsid w:val="00271AD9"/>
    <w:rsid w:val="002720C6"/>
    <w:rsid w:val="002721F0"/>
    <w:rsid w:val="00272326"/>
    <w:rsid w:val="00272955"/>
    <w:rsid w:val="00272964"/>
    <w:rsid w:val="00272B38"/>
    <w:rsid w:val="00273597"/>
    <w:rsid w:val="00273703"/>
    <w:rsid w:val="00274285"/>
    <w:rsid w:val="00274566"/>
    <w:rsid w:val="002745BC"/>
    <w:rsid w:val="00274C93"/>
    <w:rsid w:val="002753FB"/>
    <w:rsid w:val="00275493"/>
    <w:rsid w:val="00275E92"/>
    <w:rsid w:val="00275EBF"/>
    <w:rsid w:val="00275F47"/>
    <w:rsid w:val="002760D4"/>
    <w:rsid w:val="002765E9"/>
    <w:rsid w:val="002769FF"/>
    <w:rsid w:val="00277371"/>
    <w:rsid w:val="00277643"/>
    <w:rsid w:val="00277D10"/>
    <w:rsid w:val="00280AC0"/>
    <w:rsid w:val="0028121C"/>
    <w:rsid w:val="00281581"/>
    <w:rsid w:val="002817AC"/>
    <w:rsid w:val="002819F4"/>
    <w:rsid w:val="00281C52"/>
    <w:rsid w:val="00281EBD"/>
    <w:rsid w:val="002829E3"/>
    <w:rsid w:val="00282F43"/>
    <w:rsid w:val="00283156"/>
    <w:rsid w:val="00283800"/>
    <w:rsid w:val="00283878"/>
    <w:rsid w:val="002838C6"/>
    <w:rsid w:val="00283D6B"/>
    <w:rsid w:val="002846B2"/>
    <w:rsid w:val="00284AAE"/>
    <w:rsid w:val="00284B5E"/>
    <w:rsid w:val="00284BE7"/>
    <w:rsid w:val="00284E64"/>
    <w:rsid w:val="00284F8E"/>
    <w:rsid w:val="002852ED"/>
    <w:rsid w:val="00285817"/>
    <w:rsid w:val="00285925"/>
    <w:rsid w:val="002876D0"/>
    <w:rsid w:val="0028773A"/>
    <w:rsid w:val="00287D02"/>
    <w:rsid w:val="002905E5"/>
    <w:rsid w:val="00290B63"/>
    <w:rsid w:val="00291647"/>
    <w:rsid w:val="00291AAE"/>
    <w:rsid w:val="00291EA9"/>
    <w:rsid w:val="00292029"/>
    <w:rsid w:val="00292053"/>
    <w:rsid w:val="002921F8"/>
    <w:rsid w:val="0029269C"/>
    <w:rsid w:val="002929E9"/>
    <w:rsid w:val="00292B85"/>
    <w:rsid w:val="00292EE2"/>
    <w:rsid w:val="002934D2"/>
    <w:rsid w:val="002938D1"/>
    <w:rsid w:val="00293903"/>
    <w:rsid w:val="00294F66"/>
    <w:rsid w:val="00295387"/>
    <w:rsid w:val="002955F2"/>
    <w:rsid w:val="002956A3"/>
    <w:rsid w:val="00295AB0"/>
    <w:rsid w:val="00295CF7"/>
    <w:rsid w:val="00295FB3"/>
    <w:rsid w:val="00296297"/>
    <w:rsid w:val="002969A8"/>
    <w:rsid w:val="00296D80"/>
    <w:rsid w:val="002972D5"/>
    <w:rsid w:val="00297888"/>
    <w:rsid w:val="00297930"/>
    <w:rsid w:val="002A07A1"/>
    <w:rsid w:val="002A0A81"/>
    <w:rsid w:val="002A12EB"/>
    <w:rsid w:val="002A14B0"/>
    <w:rsid w:val="002A160E"/>
    <w:rsid w:val="002A19DA"/>
    <w:rsid w:val="002A1D98"/>
    <w:rsid w:val="002A2171"/>
    <w:rsid w:val="002A2982"/>
    <w:rsid w:val="002A3445"/>
    <w:rsid w:val="002A351B"/>
    <w:rsid w:val="002A3A56"/>
    <w:rsid w:val="002A3ACE"/>
    <w:rsid w:val="002A3DF7"/>
    <w:rsid w:val="002A3E12"/>
    <w:rsid w:val="002A41FA"/>
    <w:rsid w:val="002A46C8"/>
    <w:rsid w:val="002A4DCC"/>
    <w:rsid w:val="002A4ECB"/>
    <w:rsid w:val="002A5552"/>
    <w:rsid w:val="002A5D5C"/>
    <w:rsid w:val="002A6051"/>
    <w:rsid w:val="002A611A"/>
    <w:rsid w:val="002A635C"/>
    <w:rsid w:val="002A6BD5"/>
    <w:rsid w:val="002A7114"/>
    <w:rsid w:val="002A75D9"/>
    <w:rsid w:val="002A779D"/>
    <w:rsid w:val="002A7F98"/>
    <w:rsid w:val="002B0A36"/>
    <w:rsid w:val="002B139A"/>
    <w:rsid w:val="002B1484"/>
    <w:rsid w:val="002B1516"/>
    <w:rsid w:val="002B15C0"/>
    <w:rsid w:val="002B180E"/>
    <w:rsid w:val="002B1845"/>
    <w:rsid w:val="002B1BD0"/>
    <w:rsid w:val="002B22BF"/>
    <w:rsid w:val="002B26CD"/>
    <w:rsid w:val="002B2B8C"/>
    <w:rsid w:val="002B2C05"/>
    <w:rsid w:val="002B2C50"/>
    <w:rsid w:val="002B367D"/>
    <w:rsid w:val="002B3902"/>
    <w:rsid w:val="002B41A4"/>
    <w:rsid w:val="002B49BC"/>
    <w:rsid w:val="002B4DEF"/>
    <w:rsid w:val="002B50D0"/>
    <w:rsid w:val="002B54A5"/>
    <w:rsid w:val="002B555F"/>
    <w:rsid w:val="002B5725"/>
    <w:rsid w:val="002B58D2"/>
    <w:rsid w:val="002C0174"/>
    <w:rsid w:val="002C0AE0"/>
    <w:rsid w:val="002C0FF8"/>
    <w:rsid w:val="002C1104"/>
    <w:rsid w:val="002C1884"/>
    <w:rsid w:val="002C189E"/>
    <w:rsid w:val="002C1AEA"/>
    <w:rsid w:val="002C2705"/>
    <w:rsid w:val="002C2AAF"/>
    <w:rsid w:val="002C2DAE"/>
    <w:rsid w:val="002C3177"/>
    <w:rsid w:val="002C36B7"/>
    <w:rsid w:val="002C3716"/>
    <w:rsid w:val="002C375B"/>
    <w:rsid w:val="002C392E"/>
    <w:rsid w:val="002C3ABF"/>
    <w:rsid w:val="002C42E8"/>
    <w:rsid w:val="002C432E"/>
    <w:rsid w:val="002C473A"/>
    <w:rsid w:val="002C4927"/>
    <w:rsid w:val="002C4FA9"/>
    <w:rsid w:val="002C5587"/>
    <w:rsid w:val="002C5878"/>
    <w:rsid w:val="002C58AF"/>
    <w:rsid w:val="002C5AC3"/>
    <w:rsid w:val="002C5BEF"/>
    <w:rsid w:val="002C5C98"/>
    <w:rsid w:val="002C5DEC"/>
    <w:rsid w:val="002C5E50"/>
    <w:rsid w:val="002C5F68"/>
    <w:rsid w:val="002C6741"/>
    <w:rsid w:val="002C754D"/>
    <w:rsid w:val="002C7DAA"/>
    <w:rsid w:val="002D012D"/>
    <w:rsid w:val="002D04CB"/>
    <w:rsid w:val="002D07A0"/>
    <w:rsid w:val="002D07A7"/>
    <w:rsid w:val="002D0B85"/>
    <w:rsid w:val="002D1A4C"/>
    <w:rsid w:val="002D1AA6"/>
    <w:rsid w:val="002D1FCB"/>
    <w:rsid w:val="002D2260"/>
    <w:rsid w:val="002D29D7"/>
    <w:rsid w:val="002D2A9E"/>
    <w:rsid w:val="002D2BC5"/>
    <w:rsid w:val="002D2DC4"/>
    <w:rsid w:val="002D2EA6"/>
    <w:rsid w:val="002D32D3"/>
    <w:rsid w:val="002D3A4D"/>
    <w:rsid w:val="002D3C0C"/>
    <w:rsid w:val="002D3FBC"/>
    <w:rsid w:val="002D4483"/>
    <w:rsid w:val="002D4E98"/>
    <w:rsid w:val="002D4F97"/>
    <w:rsid w:val="002D5394"/>
    <w:rsid w:val="002D54BA"/>
    <w:rsid w:val="002D5BF3"/>
    <w:rsid w:val="002D61F0"/>
    <w:rsid w:val="002D655C"/>
    <w:rsid w:val="002D66B5"/>
    <w:rsid w:val="002D6A01"/>
    <w:rsid w:val="002D6D9B"/>
    <w:rsid w:val="002D6DF1"/>
    <w:rsid w:val="002D6EEF"/>
    <w:rsid w:val="002D7541"/>
    <w:rsid w:val="002E00FF"/>
    <w:rsid w:val="002E0554"/>
    <w:rsid w:val="002E0A2A"/>
    <w:rsid w:val="002E0C90"/>
    <w:rsid w:val="002E1257"/>
    <w:rsid w:val="002E1F9B"/>
    <w:rsid w:val="002E2544"/>
    <w:rsid w:val="002E2C96"/>
    <w:rsid w:val="002E34C1"/>
    <w:rsid w:val="002E394F"/>
    <w:rsid w:val="002E3AB2"/>
    <w:rsid w:val="002E3B15"/>
    <w:rsid w:val="002E3C0C"/>
    <w:rsid w:val="002E41AE"/>
    <w:rsid w:val="002E476C"/>
    <w:rsid w:val="002E4844"/>
    <w:rsid w:val="002E4ADA"/>
    <w:rsid w:val="002E4C04"/>
    <w:rsid w:val="002E5064"/>
    <w:rsid w:val="002E5E17"/>
    <w:rsid w:val="002E5E29"/>
    <w:rsid w:val="002E5FB1"/>
    <w:rsid w:val="002E6652"/>
    <w:rsid w:val="002E6736"/>
    <w:rsid w:val="002E69A3"/>
    <w:rsid w:val="002E7142"/>
    <w:rsid w:val="002E778B"/>
    <w:rsid w:val="002E787F"/>
    <w:rsid w:val="002E7CCE"/>
    <w:rsid w:val="002F08EB"/>
    <w:rsid w:val="002F0AEB"/>
    <w:rsid w:val="002F0B20"/>
    <w:rsid w:val="002F0DAF"/>
    <w:rsid w:val="002F1122"/>
    <w:rsid w:val="002F1158"/>
    <w:rsid w:val="002F1747"/>
    <w:rsid w:val="002F194E"/>
    <w:rsid w:val="002F1B08"/>
    <w:rsid w:val="002F1D86"/>
    <w:rsid w:val="002F1DBB"/>
    <w:rsid w:val="002F21AC"/>
    <w:rsid w:val="002F240E"/>
    <w:rsid w:val="002F2ECB"/>
    <w:rsid w:val="002F33DA"/>
    <w:rsid w:val="002F376C"/>
    <w:rsid w:val="002F3820"/>
    <w:rsid w:val="002F389D"/>
    <w:rsid w:val="002F3923"/>
    <w:rsid w:val="002F3FC1"/>
    <w:rsid w:val="002F4857"/>
    <w:rsid w:val="002F4C85"/>
    <w:rsid w:val="002F576B"/>
    <w:rsid w:val="002F57FA"/>
    <w:rsid w:val="002F5F8B"/>
    <w:rsid w:val="002F5FBC"/>
    <w:rsid w:val="002F63A4"/>
    <w:rsid w:val="002F65F2"/>
    <w:rsid w:val="002F6946"/>
    <w:rsid w:val="002F6D43"/>
    <w:rsid w:val="002F704B"/>
    <w:rsid w:val="003001A2"/>
    <w:rsid w:val="00300330"/>
    <w:rsid w:val="0030069E"/>
    <w:rsid w:val="00300BF4"/>
    <w:rsid w:val="00300C83"/>
    <w:rsid w:val="00301421"/>
    <w:rsid w:val="00301AA6"/>
    <w:rsid w:val="00301C51"/>
    <w:rsid w:val="00302147"/>
    <w:rsid w:val="00302CF8"/>
    <w:rsid w:val="00302E0E"/>
    <w:rsid w:val="0030332D"/>
    <w:rsid w:val="00303513"/>
    <w:rsid w:val="003045F7"/>
    <w:rsid w:val="00304EE9"/>
    <w:rsid w:val="00304F40"/>
    <w:rsid w:val="00304F69"/>
    <w:rsid w:val="003053B5"/>
    <w:rsid w:val="003058ED"/>
    <w:rsid w:val="00306251"/>
    <w:rsid w:val="00306313"/>
    <w:rsid w:val="003068CD"/>
    <w:rsid w:val="00306A8F"/>
    <w:rsid w:val="00307BB2"/>
    <w:rsid w:val="00310185"/>
    <w:rsid w:val="003101E9"/>
    <w:rsid w:val="00310203"/>
    <w:rsid w:val="00310533"/>
    <w:rsid w:val="0031072B"/>
    <w:rsid w:val="0031075C"/>
    <w:rsid w:val="003107D8"/>
    <w:rsid w:val="00310915"/>
    <w:rsid w:val="0031099B"/>
    <w:rsid w:val="00310A72"/>
    <w:rsid w:val="00310C13"/>
    <w:rsid w:val="00310CD9"/>
    <w:rsid w:val="0031183A"/>
    <w:rsid w:val="00311BE7"/>
    <w:rsid w:val="0031272A"/>
    <w:rsid w:val="00312A76"/>
    <w:rsid w:val="00312B0F"/>
    <w:rsid w:val="00312BDC"/>
    <w:rsid w:val="00312E62"/>
    <w:rsid w:val="00313503"/>
    <w:rsid w:val="003136B9"/>
    <w:rsid w:val="003136BC"/>
    <w:rsid w:val="003137B2"/>
    <w:rsid w:val="00314542"/>
    <w:rsid w:val="0031458E"/>
    <w:rsid w:val="003145CB"/>
    <w:rsid w:val="0031494A"/>
    <w:rsid w:val="00314A6A"/>
    <w:rsid w:val="00314C2E"/>
    <w:rsid w:val="00314CDC"/>
    <w:rsid w:val="00315469"/>
    <w:rsid w:val="003169EC"/>
    <w:rsid w:val="00316B6C"/>
    <w:rsid w:val="00316F32"/>
    <w:rsid w:val="003172F3"/>
    <w:rsid w:val="00317505"/>
    <w:rsid w:val="003175DC"/>
    <w:rsid w:val="003177A7"/>
    <w:rsid w:val="00320192"/>
    <w:rsid w:val="003202DD"/>
    <w:rsid w:val="0032036B"/>
    <w:rsid w:val="0032055B"/>
    <w:rsid w:val="0032058F"/>
    <w:rsid w:val="0032065E"/>
    <w:rsid w:val="00320839"/>
    <w:rsid w:val="00321221"/>
    <w:rsid w:val="0032174D"/>
    <w:rsid w:val="00321D2C"/>
    <w:rsid w:val="00321FEB"/>
    <w:rsid w:val="0032247F"/>
    <w:rsid w:val="003227E5"/>
    <w:rsid w:val="00322821"/>
    <w:rsid w:val="003232C9"/>
    <w:rsid w:val="00323DA5"/>
    <w:rsid w:val="00323E63"/>
    <w:rsid w:val="00324153"/>
    <w:rsid w:val="003243F1"/>
    <w:rsid w:val="003253DC"/>
    <w:rsid w:val="003253FC"/>
    <w:rsid w:val="00325595"/>
    <w:rsid w:val="0032564E"/>
    <w:rsid w:val="00326D7D"/>
    <w:rsid w:val="003272D7"/>
    <w:rsid w:val="003273F3"/>
    <w:rsid w:val="00327659"/>
    <w:rsid w:val="003278E2"/>
    <w:rsid w:val="00327B29"/>
    <w:rsid w:val="00327CF8"/>
    <w:rsid w:val="00330144"/>
    <w:rsid w:val="00330211"/>
    <w:rsid w:val="003306F5"/>
    <w:rsid w:val="00330BDB"/>
    <w:rsid w:val="00330DFC"/>
    <w:rsid w:val="0033101B"/>
    <w:rsid w:val="00331BE2"/>
    <w:rsid w:val="00331C53"/>
    <w:rsid w:val="00331E74"/>
    <w:rsid w:val="0033274B"/>
    <w:rsid w:val="00332A39"/>
    <w:rsid w:val="00332BF0"/>
    <w:rsid w:val="00332CF4"/>
    <w:rsid w:val="003331EA"/>
    <w:rsid w:val="003334CB"/>
    <w:rsid w:val="00333536"/>
    <w:rsid w:val="00333B1B"/>
    <w:rsid w:val="00333E70"/>
    <w:rsid w:val="00334426"/>
    <w:rsid w:val="003354F4"/>
    <w:rsid w:val="003357A4"/>
    <w:rsid w:val="003368A6"/>
    <w:rsid w:val="003370B1"/>
    <w:rsid w:val="00337277"/>
    <w:rsid w:val="00337514"/>
    <w:rsid w:val="0033789D"/>
    <w:rsid w:val="00337DD3"/>
    <w:rsid w:val="00340180"/>
    <w:rsid w:val="00340326"/>
    <w:rsid w:val="0034051D"/>
    <w:rsid w:val="00340C0B"/>
    <w:rsid w:val="00340D2F"/>
    <w:rsid w:val="00341111"/>
    <w:rsid w:val="00341234"/>
    <w:rsid w:val="0034233F"/>
    <w:rsid w:val="00342366"/>
    <w:rsid w:val="00342E9F"/>
    <w:rsid w:val="00342F6A"/>
    <w:rsid w:val="0034332A"/>
    <w:rsid w:val="00343446"/>
    <w:rsid w:val="003438FB"/>
    <w:rsid w:val="003442B1"/>
    <w:rsid w:val="003446C8"/>
    <w:rsid w:val="00344A1C"/>
    <w:rsid w:val="00344B67"/>
    <w:rsid w:val="00344F41"/>
    <w:rsid w:val="0034503C"/>
    <w:rsid w:val="00345864"/>
    <w:rsid w:val="00345F31"/>
    <w:rsid w:val="0034615A"/>
    <w:rsid w:val="00346403"/>
    <w:rsid w:val="0034733C"/>
    <w:rsid w:val="00347874"/>
    <w:rsid w:val="00347E43"/>
    <w:rsid w:val="0035023A"/>
    <w:rsid w:val="003503D0"/>
    <w:rsid w:val="00350579"/>
    <w:rsid w:val="00352050"/>
    <w:rsid w:val="003520AD"/>
    <w:rsid w:val="003525D6"/>
    <w:rsid w:val="003525ED"/>
    <w:rsid w:val="003526BE"/>
    <w:rsid w:val="003528AC"/>
    <w:rsid w:val="003530B8"/>
    <w:rsid w:val="00353793"/>
    <w:rsid w:val="00353BC4"/>
    <w:rsid w:val="00353FF5"/>
    <w:rsid w:val="00354395"/>
    <w:rsid w:val="003545BD"/>
    <w:rsid w:val="0035474F"/>
    <w:rsid w:val="003549C9"/>
    <w:rsid w:val="00354EFA"/>
    <w:rsid w:val="0035552B"/>
    <w:rsid w:val="003556ED"/>
    <w:rsid w:val="00355754"/>
    <w:rsid w:val="00355FB2"/>
    <w:rsid w:val="00356070"/>
    <w:rsid w:val="0035626F"/>
    <w:rsid w:val="0035633A"/>
    <w:rsid w:val="003564BF"/>
    <w:rsid w:val="0035658A"/>
    <w:rsid w:val="00356B5E"/>
    <w:rsid w:val="00356D51"/>
    <w:rsid w:val="0035732C"/>
    <w:rsid w:val="003576F1"/>
    <w:rsid w:val="00357C8A"/>
    <w:rsid w:val="00360048"/>
    <w:rsid w:val="00360076"/>
    <w:rsid w:val="00360806"/>
    <w:rsid w:val="00360C14"/>
    <w:rsid w:val="00361180"/>
    <w:rsid w:val="00361522"/>
    <w:rsid w:val="00361961"/>
    <w:rsid w:val="00361984"/>
    <w:rsid w:val="00361C19"/>
    <w:rsid w:val="00361C9F"/>
    <w:rsid w:val="00361F58"/>
    <w:rsid w:val="003623A1"/>
    <w:rsid w:val="00362ECB"/>
    <w:rsid w:val="00362F8D"/>
    <w:rsid w:val="00363442"/>
    <w:rsid w:val="00363588"/>
    <w:rsid w:val="003636B4"/>
    <w:rsid w:val="00363C31"/>
    <w:rsid w:val="00363E3D"/>
    <w:rsid w:val="00364003"/>
    <w:rsid w:val="00364F7C"/>
    <w:rsid w:val="00365283"/>
    <w:rsid w:val="003652DB"/>
    <w:rsid w:val="003653E8"/>
    <w:rsid w:val="00365725"/>
    <w:rsid w:val="00365E2B"/>
    <w:rsid w:val="003661A7"/>
    <w:rsid w:val="0036655A"/>
    <w:rsid w:val="003665B8"/>
    <w:rsid w:val="00366CF1"/>
    <w:rsid w:val="0036777D"/>
    <w:rsid w:val="00367D10"/>
    <w:rsid w:val="003705C8"/>
    <w:rsid w:val="003709D0"/>
    <w:rsid w:val="0037125E"/>
    <w:rsid w:val="003713E6"/>
    <w:rsid w:val="003715B1"/>
    <w:rsid w:val="003716AE"/>
    <w:rsid w:val="0037216B"/>
    <w:rsid w:val="00372B2E"/>
    <w:rsid w:val="00372FDD"/>
    <w:rsid w:val="00373050"/>
    <w:rsid w:val="00373328"/>
    <w:rsid w:val="003734FD"/>
    <w:rsid w:val="0037350A"/>
    <w:rsid w:val="00373D3E"/>
    <w:rsid w:val="00374507"/>
    <w:rsid w:val="00374652"/>
    <w:rsid w:val="00374967"/>
    <w:rsid w:val="00374A11"/>
    <w:rsid w:val="00375441"/>
    <w:rsid w:val="0037565A"/>
    <w:rsid w:val="0037574B"/>
    <w:rsid w:val="003759E6"/>
    <w:rsid w:val="00375F02"/>
    <w:rsid w:val="00376951"/>
    <w:rsid w:val="00376C34"/>
    <w:rsid w:val="00376DC7"/>
    <w:rsid w:val="00376E3D"/>
    <w:rsid w:val="003770EB"/>
    <w:rsid w:val="00377277"/>
    <w:rsid w:val="003778E9"/>
    <w:rsid w:val="00377C3E"/>
    <w:rsid w:val="00377E1B"/>
    <w:rsid w:val="00377F9A"/>
    <w:rsid w:val="00380064"/>
    <w:rsid w:val="00380068"/>
    <w:rsid w:val="003801CC"/>
    <w:rsid w:val="003801FC"/>
    <w:rsid w:val="00380306"/>
    <w:rsid w:val="00380724"/>
    <w:rsid w:val="003808D4"/>
    <w:rsid w:val="0038099A"/>
    <w:rsid w:val="00380B52"/>
    <w:rsid w:val="00380F9D"/>
    <w:rsid w:val="00382526"/>
    <w:rsid w:val="0038290A"/>
    <w:rsid w:val="0038299A"/>
    <w:rsid w:val="00382FE7"/>
    <w:rsid w:val="003834BA"/>
    <w:rsid w:val="00383B57"/>
    <w:rsid w:val="00384150"/>
    <w:rsid w:val="003842C2"/>
    <w:rsid w:val="00384FEA"/>
    <w:rsid w:val="003855B7"/>
    <w:rsid w:val="00385EF9"/>
    <w:rsid w:val="00386964"/>
    <w:rsid w:val="003869C7"/>
    <w:rsid w:val="00386B58"/>
    <w:rsid w:val="00386C4C"/>
    <w:rsid w:val="0038700E"/>
    <w:rsid w:val="00387972"/>
    <w:rsid w:val="00387EFC"/>
    <w:rsid w:val="00387FC2"/>
    <w:rsid w:val="00391D8A"/>
    <w:rsid w:val="003928F5"/>
    <w:rsid w:val="00392C3D"/>
    <w:rsid w:val="00392D7C"/>
    <w:rsid w:val="00392F8F"/>
    <w:rsid w:val="00393240"/>
    <w:rsid w:val="003932C2"/>
    <w:rsid w:val="00393466"/>
    <w:rsid w:val="003936A9"/>
    <w:rsid w:val="003945E7"/>
    <w:rsid w:val="00394BB7"/>
    <w:rsid w:val="00394D17"/>
    <w:rsid w:val="00394DF5"/>
    <w:rsid w:val="00394FC9"/>
    <w:rsid w:val="003954AD"/>
    <w:rsid w:val="0039592A"/>
    <w:rsid w:val="003959A4"/>
    <w:rsid w:val="00395E61"/>
    <w:rsid w:val="00395EF0"/>
    <w:rsid w:val="00396BD6"/>
    <w:rsid w:val="00397554"/>
    <w:rsid w:val="003975CC"/>
    <w:rsid w:val="003979AC"/>
    <w:rsid w:val="003A0360"/>
    <w:rsid w:val="003A0866"/>
    <w:rsid w:val="003A0E24"/>
    <w:rsid w:val="003A1AF4"/>
    <w:rsid w:val="003A1B40"/>
    <w:rsid w:val="003A1D48"/>
    <w:rsid w:val="003A2172"/>
    <w:rsid w:val="003A2301"/>
    <w:rsid w:val="003A234D"/>
    <w:rsid w:val="003A2454"/>
    <w:rsid w:val="003A25AB"/>
    <w:rsid w:val="003A2810"/>
    <w:rsid w:val="003A2EAF"/>
    <w:rsid w:val="003A303F"/>
    <w:rsid w:val="003A3BA2"/>
    <w:rsid w:val="003A3DAE"/>
    <w:rsid w:val="003A3DE8"/>
    <w:rsid w:val="003A406F"/>
    <w:rsid w:val="003A437E"/>
    <w:rsid w:val="003A4DF0"/>
    <w:rsid w:val="003A5431"/>
    <w:rsid w:val="003A55E6"/>
    <w:rsid w:val="003A642A"/>
    <w:rsid w:val="003A69ED"/>
    <w:rsid w:val="003A6B5C"/>
    <w:rsid w:val="003A6C91"/>
    <w:rsid w:val="003A7200"/>
    <w:rsid w:val="003A7424"/>
    <w:rsid w:val="003A7E57"/>
    <w:rsid w:val="003B0AB9"/>
    <w:rsid w:val="003B0C3E"/>
    <w:rsid w:val="003B0E0C"/>
    <w:rsid w:val="003B13F4"/>
    <w:rsid w:val="003B179F"/>
    <w:rsid w:val="003B22BE"/>
    <w:rsid w:val="003B29F1"/>
    <w:rsid w:val="003B3651"/>
    <w:rsid w:val="003B395B"/>
    <w:rsid w:val="003B3DB0"/>
    <w:rsid w:val="003B436A"/>
    <w:rsid w:val="003B4639"/>
    <w:rsid w:val="003B4B02"/>
    <w:rsid w:val="003B4D71"/>
    <w:rsid w:val="003B4F0D"/>
    <w:rsid w:val="003B4F9A"/>
    <w:rsid w:val="003B51C2"/>
    <w:rsid w:val="003B58C1"/>
    <w:rsid w:val="003B5EA8"/>
    <w:rsid w:val="003B655D"/>
    <w:rsid w:val="003B69B6"/>
    <w:rsid w:val="003B6F30"/>
    <w:rsid w:val="003B7187"/>
    <w:rsid w:val="003B7404"/>
    <w:rsid w:val="003B7A01"/>
    <w:rsid w:val="003B7A22"/>
    <w:rsid w:val="003B7D9E"/>
    <w:rsid w:val="003C03A3"/>
    <w:rsid w:val="003C0446"/>
    <w:rsid w:val="003C0565"/>
    <w:rsid w:val="003C0C0D"/>
    <w:rsid w:val="003C0F5B"/>
    <w:rsid w:val="003C1137"/>
    <w:rsid w:val="003C146E"/>
    <w:rsid w:val="003C170E"/>
    <w:rsid w:val="003C1E6C"/>
    <w:rsid w:val="003C260C"/>
    <w:rsid w:val="003C263D"/>
    <w:rsid w:val="003C2738"/>
    <w:rsid w:val="003C28FE"/>
    <w:rsid w:val="003C2DA1"/>
    <w:rsid w:val="003C38A0"/>
    <w:rsid w:val="003C3A2D"/>
    <w:rsid w:val="003C4457"/>
    <w:rsid w:val="003C4475"/>
    <w:rsid w:val="003C45A3"/>
    <w:rsid w:val="003C4695"/>
    <w:rsid w:val="003C4FED"/>
    <w:rsid w:val="003C55A6"/>
    <w:rsid w:val="003C5928"/>
    <w:rsid w:val="003C5B0F"/>
    <w:rsid w:val="003C5C17"/>
    <w:rsid w:val="003C5D96"/>
    <w:rsid w:val="003C5FA4"/>
    <w:rsid w:val="003C63AA"/>
    <w:rsid w:val="003C6D97"/>
    <w:rsid w:val="003C6DFC"/>
    <w:rsid w:val="003C6FA7"/>
    <w:rsid w:val="003C7424"/>
    <w:rsid w:val="003C76B4"/>
    <w:rsid w:val="003C7ADB"/>
    <w:rsid w:val="003C7C37"/>
    <w:rsid w:val="003D0352"/>
    <w:rsid w:val="003D05BB"/>
    <w:rsid w:val="003D09ED"/>
    <w:rsid w:val="003D0C8E"/>
    <w:rsid w:val="003D0DC4"/>
    <w:rsid w:val="003D0F0C"/>
    <w:rsid w:val="003D0F6C"/>
    <w:rsid w:val="003D1217"/>
    <w:rsid w:val="003D179C"/>
    <w:rsid w:val="003D1F77"/>
    <w:rsid w:val="003D20D7"/>
    <w:rsid w:val="003D2956"/>
    <w:rsid w:val="003D2B02"/>
    <w:rsid w:val="003D3327"/>
    <w:rsid w:val="003D3B62"/>
    <w:rsid w:val="003D3C55"/>
    <w:rsid w:val="003D4098"/>
    <w:rsid w:val="003D42AA"/>
    <w:rsid w:val="003D4700"/>
    <w:rsid w:val="003D48F6"/>
    <w:rsid w:val="003D498D"/>
    <w:rsid w:val="003D4C54"/>
    <w:rsid w:val="003D579D"/>
    <w:rsid w:val="003D5933"/>
    <w:rsid w:val="003D596C"/>
    <w:rsid w:val="003D61BB"/>
    <w:rsid w:val="003D64C5"/>
    <w:rsid w:val="003D676A"/>
    <w:rsid w:val="003D6C37"/>
    <w:rsid w:val="003D6CE9"/>
    <w:rsid w:val="003D6E54"/>
    <w:rsid w:val="003E0517"/>
    <w:rsid w:val="003E06C1"/>
    <w:rsid w:val="003E147B"/>
    <w:rsid w:val="003E1635"/>
    <w:rsid w:val="003E1DB1"/>
    <w:rsid w:val="003E21DC"/>
    <w:rsid w:val="003E2341"/>
    <w:rsid w:val="003E2516"/>
    <w:rsid w:val="003E2F2B"/>
    <w:rsid w:val="003E2F83"/>
    <w:rsid w:val="003E3138"/>
    <w:rsid w:val="003E3400"/>
    <w:rsid w:val="003E3417"/>
    <w:rsid w:val="003E3719"/>
    <w:rsid w:val="003E3F05"/>
    <w:rsid w:val="003E40E8"/>
    <w:rsid w:val="003E4116"/>
    <w:rsid w:val="003E4221"/>
    <w:rsid w:val="003E4841"/>
    <w:rsid w:val="003E4C14"/>
    <w:rsid w:val="003E5066"/>
    <w:rsid w:val="003E5A8C"/>
    <w:rsid w:val="003E5BA6"/>
    <w:rsid w:val="003E61D7"/>
    <w:rsid w:val="003E7843"/>
    <w:rsid w:val="003E787F"/>
    <w:rsid w:val="003E7DB4"/>
    <w:rsid w:val="003F03EA"/>
    <w:rsid w:val="003F0486"/>
    <w:rsid w:val="003F061E"/>
    <w:rsid w:val="003F094E"/>
    <w:rsid w:val="003F0F91"/>
    <w:rsid w:val="003F1A9A"/>
    <w:rsid w:val="003F25A7"/>
    <w:rsid w:val="003F2686"/>
    <w:rsid w:val="003F2788"/>
    <w:rsid w:val="003F2794"/>
    <w:rsid w:val="003F2C52"/>
    <w:rsid w:val="003F35D2"/>
    <w:rsid w:val="003F4295"/>
    <w:rsid w:val="003F432D"/>
    <w:rsid w:val="003F433A"/>
    <w:rsid w:val="003F43A0"/>
    <w:rsid w:val="003F4451"/>
    <w:rsid w:val="003F47A2"/>
    <w:rsid w:val="003F4D9B"/>
    <w:rsid w:val="003F554F"/>
    <w:rsid w:val="003F5912"/>
    <w:rsid w:val="003F59AE"/>
    <w:rsid w:val="003F5AC7"/>
    <w:rsid w:val="003F5DA0"/>
    <w:rsid w:val="003F614C"/>
    <w:rsid w:val="003F6173"/>
    <w:rsid w:val="003F62EF"/>
    <w:rsid w:val="003F65CB"/>
    <w:rsid w:val="003F67F5"/>
    <w:rsid w:val="003F68E5"/>
    <w:rsid w:val="003F6BEC"/>
    <w:rsid w:val="003F71F1"/>
    <w:rsid w:val="003F7937"/>
    <w:rsid w:val="003F7E7B"/>
    <w:rsid w:val="004002C4"/>
    <w:rsid w:val="00400617"/>
    <w:rsid w:val="004006D4"/>
    <w:rsid w:val="00400A6C"/>
    <w:rsid w:val="00400DE4"/>
    <w:rsid w:val="004010A8"/>
    <w:rsid w:val="004014B5"/>
    <w:rsid w:val="0040162B"/>
    <w:rsid w:val="0040178B"/>
    <w:rsid w:val="004019BE"/>
    <w:rsid w:val="00401AF9"/>
    <w:rsid w:val="00401B48"/>
    <w:rsid w:val="00401C17"/>
    <w:rsid w:val="00403026"/>
    <w:rsid w:val="0040307A"/>
    <w:rsid w:val="0040353F"/>
    <w:rsid w:val="0040360A"/>
    <w:rsid w:val="004037DB"/>
    <w:rsid w:val="00403DFD"/>
    <w:rsid w:val="00403ECA"/>
    <w:rsid w:val="00403FDC"/>
    <w:rsid w:val="0040442A"/>
    <w:rsid w:val="00404A9E"/>
    <w:rsid w:val="004053C2"/>
    <w:rsid w:val="004054A2"/>
    <w:rsid w:val="004054A8"/>
    <w:rsid w:val="00405B5B"/>
    <w:rsid w:val="00405CD6"/>
    <w:rsid w:val="00406310"/>
    <w:rsid w:val="0040669E"/>
    <w:rsid w:val="004066C8"/>
    <w:rsid w:val="00410182"/>
    <w:rsid w:val="004112DB"/>
    <w:rsid w:val="00412AD5"/>
    <w:rsid w:val="00412CAA"/>
    <w:rsid w:val="004135BC"/>
    <w:rsid w:val="00413861"/>
    <w:rsid w:val="00413F1A"/>
    <w:rsid w:val="0041401F"/>
    <w:rsid w:val="00414DFA"/>
    <w:rsid w:val="00415319"/>
    <w:rsid w:val="00415B54"/>
    <w:rsid w:val="00415B62"/>
    <w:rsid w:val="00415D99"/>
    <w:rsid w:val="00415DA7"/>
    <w:rsid w:val="00416085"/>
    <w:rsid w:val="00416224"/>
    <w:rsid w:val="00416823"/>
    <w:rsid w:val="00416AB2"/>
    <w:rsid w:val="00416C9B"/>
    <w:rsid w:val="0041721E"/>
    <w:rsid w:val="0041723D"/>
    <w:rsid w:val="00417380"/>
    <w:rsid w:val="004173BC"/>
    <w:rsid w:val="004173FB"/>
    <w:rsid w:val="004176FB"/>
    <w:rsid w:val="00417790"/>
    <w:rsid w:val="00417A0D"/>
    <w:rsid w:val="00417D62"/>
    <w:rsid w:val="004203E9"/>
    <w:rsid w:val="0042055C"/>
    <w:rsid w:val="004221DC"/>
    <w:rsid w:val="0042226F"/>
    <w:rsid w:val="00422526"/>
    <w:rsid w:val="00422BBA"/>
    <w:rsid w:val="004235EF"/>
    <w:rsid w:val="00423B32"/>
    <w:rsid w:val="00423ECC"/>
    <w:rsid w:val="004242D0"/>
    <w:rsid w:val="004249E3"/>
    <w:rsid w:val="00424F2A"/>
    <w:rsid w:val="0042527C"/>
    <w:rsid w:val="004256DC"/>
    <w:rsid w:val="0042576B"/>
    <w:rsid w:val="00426089"/>
    <w:rsid w:val="004268E2"/>
    <w:rsid w:val="00426F5A"/>
    <w:rsid w:val="00426F9A"/>
    <w:rsid w:val="0042720B"/>
    <w:rsid w:val="00430057"/>
    <w:rsid w:val="004305F8"/>
    <w:rsid w:val="00430DA7"/>
    <w:rsid w:val="00430FBB"/>
    <w:rsid w:val="0043181F"/>
    <w:rsid w:val="00431B87"/>
    <w:rsid w:val="00431CE3"/>
    <w:rsid w:val="004323FA"/>
    <w:rsid w:val="0043247A"/>
    <w:rsid w:val="00432575"/>
    <w:rsid w:val="004326D1"/>
    <w:rsid w:val="00432A33"/>
    <w:rsid w:val="00433887"/>
    <w:rsid w:val="0043434C"/>
    <w:rsid w:val="0043547A"/>
    <w:rsid w:val="00436044"/>
    <w:rsid w:val="0043662E"/>
    <w:rsid w:val="0043719B"/>
    <w:rsid w:val="00437243"/>
    <w:rsid w:val="004373C0"/>
    <w:rsid w:val="00437736"/>
    <w:rsid w:val="00437F61"/>
    <w:rsid w:val="004401B1"/>
    <w:rsid w:val="004403C4"/>
    <w:rsid w:val="0044044A"/>
    <w:rsid w:val="00440A21"/>
    <w:rsid w:val="00440A93"/>
    <w:rsid w:val="004412DC"/>
    <w:rsid w:val="004415F8"/>
    <w:rsid w:val="00441979"/>
    <w:rsid w:val="004427A5"/>
    <w:rsid w:val="0044291A"/>
    <w:rsid w:val="00442B4D"/>
    <w:rsid w:val="00442DCE"/>
    <w:rsid w:val="0044315C"/>
    <w:rsid w:val="00443A49"/>
    <w:rsid w:val="00443A62"/>
    <w:rsid w:val="00443C2C"/>
    <w:rsid w:val="00443F34"/>
    <w:rsid w:val="00443FC6"/>
    <w:rsid w:val="004440D6"/>
    <w:rsid w:val="00444AD4"/>
    <w:rsid w:val="004451C2"/>
    <w:rsid w:val="004451F8"/>
    <w:rsid w:val="004453EE"/>
    <w:rsid w:val="004459F7"/>
    <w:rsid w:val="004460C2"/>
    <w:rsid w:val="004465A0"/>
    <w:rsid w:val="00446EE0"/>
    <w:rsid w:val="00446F13"/>
    <w:rsid w:val="0044739D"/>
    <w:rsid w:val="00447590"/>
    <w:rsid w:val="0044791D"/>
    <w:rsid w:val="004500F4"/>
    <w:rsid w:val="004509C9"/>
    <w:rsid w:val="0045160C"/>
    <w:rsid w:val="00451F9C"/>
    <w:rsid w:val="004522A3"/>
    <w:rsid w:val="00452331"/>
    <w:rsid w:val="004523E5"/>
    <w:rsid w:val="004524C0"/>
    <w:rsid w:val="00452738"/>
    <w:rsid w:val="004529C3"/>
    <w:rsid w:val="00452A64"/>
    <w:rsid w:val="00452D5A"/>
    <w:rsid w:val="00453696"/>
    <w:rsid w:val="00453A06"/>
    <w:rsid w:val="00453CCD"/>
    <w:rsid w:val="00453CEF"/>
    <w:rsid w:val="00453DC5"/>
    <w:rsid w:val="004544C9"/>
    <w:rsid w:val="00454D0A"/>
    <w:rsid w:val="00454D2D"/>
    <w:rsid w:val="004566A1"/>
    <w:rsid w:val="00456EF4"/>
    <w:rsid w:val="004570BB"/>
    <w:rsid w:val="00457151"/>
    <w:rsid w:val="00457A2D"/>
    <w:rsid w:val="00457A34"/>
    <w:rsid w:val="00457C0A"/>
    <w:rsid w:val="004604D3"/>
    <w:rsid w:val="00460C77"/>
    <w:rsid w:val="00460DC3"/>
    <w:rsid w:val="00461027"/>
    <w:rsid w:val="00461E4B"/>
    <w:rsid w:val="0046276F"/>
    <w:rsid w:val="00463148"/>
    <w:rsid w:val="004633D9"/>
    <w:rsid w:val="004639A8"/>
    <w:rsid w:val="00463E0C"/>
    <w:rsid w:val="0046426B"/>
    <w:rsid w:val="00464843"/>
    <w:rsid w:val="00464C4E"/>
    <w:rsid w:val="00465124"/>
    <w:rsid w:val="00465301"/>
    <w:rsid w:val="00465500"/>
    <w:rsid w:val="004659A1"/>
    <w:rsid w:val="00465F5C"/>
    <w:rsid w:val="00466030"/>
    <w:rsid w:val="0046605A"/>
    <w:rsid w:val="00467073"/>
    <w:rsid w:val="004670D8"/>
    <w:rsid w:val="004672A0"/>
    <w:rsid w:val="00467631"/>
    <w:rsid w:val="0046799F"/>
    <w:rsid w:val="0047026C"/>
    <w:rsid w:val="004708F2"/>
    <w:rsid w:val="00470F62"/>
    <w:rsid w:val="0047139E"/>
    <w:rsid w:val="004715FD"/>
    <w:rsid w:val="00471D24"/>
    <w:rsid w:val="00471DB8"/>
    <w:rsid w:val="00471EC6"/>
    <w:rsid w:val="004722A6"/>
    <w:rsid w:val="00472968"/>
    <w:rsid w:val="00472C5B"/>
    <w:rsid w:val="004730F9"/>
    <w:rsid w:val="00473290"/>
    <w:rsid w:val="004735BF"/>
    <w:rsid w:val="00473780"/>
    <w:rsid w:val="00474336"/>
    <w:rsid w:val="004743EF"/>
    <w:rsid w:val="004748E4"/>
    <w:rsid w:val="00474913"/>
    <w:rsid w:val="00474C5C"/>
    <w:rsid w:val="00474CAB"/>
    <w:rsid w:val="004750DE"/>
    <w:rsid w:val="00475386"/>
    <w:rsid w:val="0047589D"/>
    <w:rsid w:val="00476654"/>
    <w:rsid w:val="00477458"/>
    <w:rsid w:val="00480693"/>
    <w:rsid w:val="00480C38"/>
    <w:rsid w:val="00480D1C"/>
    <w:rsid w:val="00481065"/>
    <w:rsid w:val="0048187B"/>
    <w:rsid w:val="00482801"/>
    <w:rsid w:val="00482C28"/>
    <w:rsid w:val="004833E0"/>
    <w:rsid w:val="00483471"/>
    <w:rsid w:val="00483724"/>
    <w:rsid w:val="004837BD"/>
    <w:rsid w:val="0048382B"/>
    <w:rsid w:val="004841D2"/>
    <w:rsid w:val="00484885"/>
    <w:rsid w:val="00485092"/>
    <w:rsid w:val="00485295"/>
    <w:rsid w:val="00485650"/>
    <w:rsid w:val="00486740"/>
    <w:rsid w:val="00486B18"/>
    <w:rsid w:val="00486C93"/>
    <w:rsid w:val="00487E00"/>
    <w:rsid w:val="00490278"/>
    <w:rsid w:val="00490308"/>
    <w:rsid w:val="00490321"/>
    <w:rsid w:val="004905D4"/>
    <w:rsid w:val="0049080C"/>
    <w:rsid w:val="00490AA0"/>
    <w:rsid w:val="00491109"/>
    <w:rsid w:val="00491243"/>
    <w:rsid w:val="004917FC"/>
    <w:rsid w:val="00491995"/>
    <w:rsid w:val="0049204D"/>
    <w:rsid w:val="004923CF"/>
    <w:rsid w:val="00492541"/>
    <w:rsid w:val="004928E3"/>
    <w:rsid w:val="00493436"/>
    <w:rsid w:val="00493573"/>
    <w:rsid w:val="004935D0"/>
    <w:rsid w:val="0049360C"/>
    <w:rsid w:val="00493CC7"/>
    <w:rsid w:val="00493EAE"/>
    <w:rsid w:val="00494890"/>
    <w:rsid w:val="00494B65"/>
    <w:rsid w:val="00494DA6"/>
    <w:rsid w:val="004954B2"/>
    <w:rsid w:val="00496132"/>
    <w:rsid w:val="00496890"/>
    <w:rsid w:val="0049699F"/>
    <w:rsid w:val="00496CEA"/>
    <w:rsid w:val="0049760A"/>
    <w:rsid w:val="00497F41"/>
    <w:rsid w:val="004A01C1"/>
    <w:rsid w:val="004A0985"/>
    <w:rsid w:val="004A0E72"/>
    <w:rsid w:val="004A11B6"/>
    <w:rsid w:val="004A1A36"/>
    <w:rsid w:val="004A215C"/>
    <w:rsid w:val="004A26C6"/>
    <w:rsid w:val="004A2911"/>
    <w:rsid w:val="004A2917"/>
    <w:rsid w:val="004A360A"/>
    <w:rsid w:val="004A3934"/>
    <w:rsid w:val="004A3C2D"/>
    <w:rsid w:val="004A41CF"/>
    <w:rsid w:val="004A4BD3"/>
    <w:rsid w:val="004A56B7"/>
    <w:rsid w:val="004A5973"/>
    <w:rsid w:val="004A5E7F"/>
    <w:rsid w:val="004A6284"/>
    <w:rsid w:val="004A678F"/>
    <w:rsid w:val="004A6C73"/>
    <w:rsid w:val="004A7304"/>
    <w:rsid w:val="004A7CD9"/>
    <w:rsid w:val="004B042B"/>
    <w:rsid w:val="004B0C1B"/>
    <w:rsid w:val="004B10CB"/>
    <w:rsid w:val="004B1136"/>
    <w:rsid w:val="004B11BE"/>
    <w:rsid w:val="004B14F0"/>
    <w:rsid w:val="004B1617"/>
    <w:rsid w:val="004B1F3A"/>
    <w:rsid w:val="004B2245"/>
    <w:rsid w:val="004B2452"/>
    <w:rsid w:val="004B283A"/>
    <w:rsid w:val="004B2920"/>
    <w:rsid w:val="004B2B74"/>
    <w:rsid w:val="004B2C63"/>
    <w:rsid w:val="004B3098"/>
    <w:rsid w:val="004B34DB"/>
    <w:rsid w:val="004B3A45"/>
    <w:rsid w:val="004B6811"/>
    <w:rsid w:val="004B68CF"/>
    <w:rsid w:val="004B7271"/>
    <w:rsid w:val="004B75C4"/>
    <w:rsid w:val="004B7716"/>
    <w:rsid w:val="004B7C0A"/>
    <w:rsid w:val="004C00B6"/>
    <w:rsid w:val="004C02BA"/>
    <w:rsid w:val="004C0AEF"/>
    <w:rsid w:val="004C0BDE"/>
    <w:rsid w:val="004C0F03"/>
    <w:rsid w:val="004C121D"/>
    <w:rsid w:val="004C1325"/>
    <w:rsid w:val="004C13B5"/>
    <w:rsid w:val="004C1939"/>
    <w:rsid w:val="004C2268"/>
    <w:rsid w:val="004C2449"/>
    <w:rsid w:val="004C2677"/>
    <w:rsid w:val="004C26A8"/>
    <w:rsid w:val="004C2861"/>
    <w:rsid w:val="004C2AC0"/>
    <w:rsid w:val="004C36CE"/>
    <w:rsid w:val="004C3D46"/>
    <w:rsid w:val="004C47B3"/>
    <w:rsid w:val="004C53D6"/>
    <w:rsid w:val="004C5995"/>
    <w:rsid w:val="004C5EE9"/>
    <w:rsid w:val="004C6147"/>
    <w:rsid w:val="004C6244"/>
    <w:rsid w:val="004C62FD"/>
    <w:rsid w:val="004C682A"/>
    <w:rsid w:val="004C6D05"/>
    <w:rsid w:val="004C72ED"/>
    <w:rsid w:val="004C7C33"/>
    <w:rsid w:val="004C7C6B"/>
    <w:rsid w:val="004C7FDE"/>
    <w:rsid w:val="004D0993"/>
    <w:rsid w:val="004D0BE0"/>
    <w:rsid w:val="004D0F91"/>
    <w:rsid w:val="004D110A"/>
    <w:rsid w:val="004D1870"/>
    <w:rsid w:val="004D1C35"/>
    <w:rsid w:val="004D2623"/>
    <w:rsid w:val="004D3320"/>
    <w:rsid w:val="004D3797"/>
    <w:rsid w:val="004D3C91"/>
    <w:rsid w:val="004D421C"/>
    <w:rsid w:val="004D4464"/>
    <w:rsid w:val="004D4683"/>
    <w:rsid w:val="004D4882"/>
    <w:rsid w:val="004D50E6"/>
    <w:rsid w:val="004D511A"/>
    <w:rsid w:val="004D5885"/>
    <w:rsid w:val="004D59F0"/>
    <w:rsid w:val="004D63D4"/>
    <w:rsid w:val="004D66F6"/>
    <w:rsid w:val="004D6E36"/>
    <w:rsid w:val="004D70C6"/>
    <w:rsid w:val="004D70C9"/>
    <w:rsid w:val="004D71BD"/>
    <w:rsid w:val="004D741A"/>
    <w:rsid w:val="004D74BE"/>
    <w:rsid w:val="004D7608"/>
    <w:rsid w:val="004D774C"/>
    <w:rsid w:val="004D7B39"/>
    <w:rsid w:val="004D7E96"/>
    <w:rsid w:val="004D7EC0"/>
    <w:rsid w:val="004E03BF"/>
    <w:rsid w:val="004E06D3"/>
    <w:rsid w:val="004E08D5"/>
    <w:rsid w:val="004E0D25"/>
    <w:rsid w:val="004E1AEE"/>
    <w:rsid w:val="004E1E74"/>
    <w:rsid w:val="004E1EE0"/>
    <w:rsid w:val="004E24CB"/>
    <w:rsid w:val="004E28A5"/>
    <w:rsid w:val="004E2C0D"/>
    <w:rsid w:val="004E3ED3"/>
    <w:rsid w:val="004E40A7"/>
    <w:rsid w:val="004E4450"/>
    <w:rsid w:val="004E4DCD"/>
    <w:rsid w:val="004E5933"/>
    <w:rsid w:val="004E5B80"/>
    <w:rsid w:val="004E5B9D"/>
    <w:rsid w:val="004E5E08"/>
    <w:rsid w:val="004E6030"/>
    <w:rsid w:val="004E6380"/>
    <w:rsid w:val="004E6709"/>
    <w:rsid w:val="004E74D7"/>
    <w:rsid w:val="004E765F"/>
    <w:rsid w:val="004E7954"/>
    <w:rsid w:val="004E7E24"/>
    <w:rsid w:val="004F0398"/>
    <w:rsid w:val="004F05B0"/>
    <w:rsid w:val="004F07E1"/>
    <w:rsid w:val="004F0958"/>
    <w:rsid w:val="004F0CC3"/>
    <w:rsid w:val="004F0EB7"/>
    <w:rsid w:val="004F1027"/>
    <w:rsid w:val="004F1E95"/>
    <w:rsid w:val="004F267E"/>
    <w:rsid w:val="004F3650"/>
    <w:rsid w:val="004F3AF4"/>
    <w:rsid w:val="004F438A"/>
    <w:rsid w:val="004F47CF"/>
    <w:rsid w:val="004F4C01"/>
    <w:rsid w:val="004F4CD6"/>
    <w:rsid w:val="004F528D"/>
    <w:rsid w:val="004F541C"/>
    <w:rsid w:val="004F548C"/>
    <w:rsid w:val="004F5871"/>
    <w:rsid w:val="004F63A2"/>
    <w:rsid w:val="004F6C10"/>
    <w:rsid w:val="004F6C27"/>
    <w:rsid w:val="004F769B"/>
    <w:rsid w:val="004F7A25"/>
    <w:rsid w:val="005003DD"/>
    <w:rsid w:val="005007BE"/>
    <w:rsid w:val="005010F7"/>
    <w:rsid w:val="0050154D"/>
    <w:rsid w:val="005015FC"/>
    <w:rsid w:val="005017BB"/>
    <w:rsid w:val="005018B5"/>
    <w:rsid w:val="00501ECF"/>
    <w:rsid w:val="00501FCB"/>
    <w:rsid w:val="00502044"/>
    <w:rsid w:val="00502074"/>
    <w:rsid w:val="00502693"/>
    <w:rsid w:val="00502B31"/>
    <w:rsid w:val="00503068"/>
    <w:rsid w:val="005037A9"/>
    <w:rsid w:val="00503A49"/>
    <w:rsid w:val="00503BD5"/>
    <w:rsid w:val="00503F53"/>
    <w:rsid w:val="0050410F"/>
    <w:rsid w:val="00504780"/>
    <w:rsid w:val="00504BDE"/>
    <w:rsid w:val="00504DE2"/>
    <w:rsid w:val="005053B0"/>
    <w:rsid w:val="005053D9"/>
    <w:rsid w:val="0050573E"/>
    <w:rsid w:val="005058AD"/>
    <w:rsid w:val="005063C8"/>
    <w:rsid w:val="00506CE4"/>
    <w:rsid w:val="00506F90"/>
    <w:rsid w:val="00507CD0"/>
    <w:rsid w:val="005106B2"/>
    <w:rsid w:val="005106DE"/>
    <w:rsid w:val="00510C98"/>
    <w:rsid w:val="00510E63"/>
    <w:rsid w:val="00510E97"/>
    <w:rsid w:val="00512344"/>
    <w:rsid w:val="00513469"/>
    <w:rsid w:val="00513A14"/>
    <w:rsid w:val="00514C18"/>
    <w:rsid w:val="00515296"/>
    <w:rsid w:val="00515488"/>
    <w:rsid w:val="00515C14"/>
    <w:rsid w:val="0051610F"/>
    <w:rsid w:val="00516450"/>
    <w:rsid w:val="0051645F"/>
    <w:rsid w:val="005170B2"/>
    <w:rsid w:val="00517509"/>
    <w:rsid w:val="005177F3"/>
    <w:rsid w:val="00517A2E"/>
    <w:rsid w:val="00517A7E"/>
    <w:rsid w:val="00517CBB"/>
    <w:rsid w:val="00517CCD"/>
    <w:rsid w:val="00517CF1"/>
    <w:rsid w:val="00517EDA"/>
    <w:rsid w:val="005204CE"/>
    <w:rsid w:val="005206CA"/>
    <w:rsid w:val="005208C3"/>
    <w:rsid w:val="00520D05"/>
    <w:rsid w:val="00520D27"/>
    <w:rsid w:val="00521059"/>
    <w:rsid w:val="00521B6B"/>
    <w:rsid w:val="00521D29"/>
    <w:rsid w:val="00521DBD"/>
    <w:rsid w:val="005222BA"/>
    <w:rsid w:val="005225AC"/>
    <w:rsid w:val="005226C7"/>
    <w:rsid w:val="005230C0"/>
    <w:rsid w:val="00523623"/>
    <w:rsid w:val="00523E1F"/>
    <w:rsid w:val="005244A9"/>
    <w:rsid w:val="00524589"/>
    <w:rsid w:val="0052489F"/>
    <w:rsid w:val="00524962"/>
    <w:rsid w:val="00524E8A"/>
    <w:rsid w:val="00525572"/>
    <w:rsid w:val="00526795"/>
    <w:rsid w:val="005267D3"/>
    <w:rsid w:val="00526D93"/>
    <w:rsid w:val="00527EF3"/>
    <w:rsid w:val="00530094"/>
    <w:rsid w:val="00530FA1"/>
    <w:rsid w:val="00530FB1"/>
    <w:rsid w:val="00531766"/>
    <w:rsid w:val="0053196A"/>
    <w:rsid w:val="00532022"/>
    <w:rsid w:val="00532086"/>
    <w:rsid w:val="00532B82"/>
    <w:rsid w:val="0053315F"/>
    <w:rsid w:val="0053359A"/>
    <w:rsid w:val="005335C5"/>
    <w:rsid w:val="00533667"/>
    <w:rsid w:val="00533CE3"/>
    <w:rsid w:val="00533FE5"/>
    <w:rsid w:val="00534152"/>
    <w:rsid w:val="00534175"/>
    <w:rsid w:val="005344AC"/>
    <w:rsid w:val="00534E3E"/>
    <w:rsid w:val="00534E55"/>
    <w:rsid w:val="0053507F"/>
    <w:rsid w:val="0053520E"/>
    <w:rsid w:val="00535725"/>
    <w:rsid w:val="005357C1"/>
    <w:rsid w:val="00536ECE"/>
    <w:rsid w:val="00537076"/>
    <w:rsid w:val="0053785E"/>
    <w:rsid w:val="00537986"/>
    <w:rsid w:val="00537E4B"/>
    <w:rsid w:val="005404A0"/>
    <w:rsid w:val="005404FD"/>
    <w:rsid w:val="005406C0"/>
    <w:rsid w:val="00540F06"/>
    <w:rsid w:val="0054107B"/>
    <w:rsid w:val="005414CA"/>
    <w:rsid w:val="005414DE"/>
    <w:rsid w:val="005420AB"/>
    <w:rsid w:val="005420AE"/>
    <w:rsid w:val="005424A0"/>
    <w:rsid w:val="0054276E"/>
    <w:rsid w:val="00542A73"/>
    <w:rsid w:val="00542D90"/>
    <w:rsid w:val="0054358A"/>
    <w:rsid w:val="00543871"/>
    <w:rsid w:val="00543A1A"/>
    <w:rsid w:val="00543B06"/>
    <w:rsid w:val="00543E6A"/>
    <w:rsid w:val="00543E84"/>
    <w:rsid w:val="00543E85"/>
    <w:rsid w:val="00544267"/>
    <w:rsid w:val="00544459"/>
    <w:rsid w:val="00544605"/>
    <w:rsid w:val="00544C32"/>
    <w:rsid w:val="00544EC3"/>
    <w:rsid w:val="00545884"/>
    <w:rsid w:val="00545EDF"/>
    <w:rsid w:val="00546013"/>
    <w:rsid w:val="00546014"/>
    <w:rsid w:val="005463A8"/>
    <w:rsid w:val="00546611"/>
    <w:rsid w:val="005471D6"/>
    <w:rsid w:val="005473FD"/>
    <w:rsid w:val="0054780D"/>
    <w:rsid w:val="005478CE"/>
    <w:rsid w:val="00550BA4"/>
    <w:rsid w:val="00550DB5"/>
    <w:rsid w:val="0055202D"/>
    <w:rsid w:val="00552157"/>
    <w:rsid w:val="00552371"/>
    <w:rsid w:val="00552EE9"/>
    <w:rsid w:val="00552FE9"/>
    <w:rsid w:val="0055320F"/>
    <w:rsid w:val="00553343"/>
    <w:rsid w:val="00553E11"/>
    <w:rsid w:val="00554909"/>
    <w:rsid w:val="005549CA"/>
    <w:rsid w:val="005549CF"/>
    <w:rsid w:val="00554AB2"/>
    <w:rsid w:val="00554ACB"/>
    <w:rsid w:val="00554DC2"/>
    <w:rsid w:val="00554FFB"/>
    <w:rsid w:val="005555B4"/>
    <w:rsid w:val="00555814"/>
    <w:rsid w:val="00555E4F"/>
    <w:rsid w:val="00556300"/>
    <w:rsid w:val="005563A2"/>
    <w:rsid w:val="00556680"/>
    <w:rsid w:val="00557627"/>
    <w:rsid w:val="0055778B"/>
    <w:rsid w:val="005577BE"/>
    <w:rsid w:val="00557B11"/>
    <w:rsid w:val="005601C0"/>
    <w:rsid w:val="005601FD"/>
    <w:rsid w:val="005604C1"/>
    <w:rsid w:val="0056079D"/>
    <w:rsid w:val="005610D8"/>
    <w:rsid w:val="005612A6"/>
    <w:rsid w:val="005626AA"/>
    <w:rsid w:val="0056273A"/>
    <w:rsid w:val="00562A0B"/>
    <w:rsid w:val="00562DB5"/>
    <w:rsid w:val="00562FE6"/>
    <w:rsid w:val="005638C4"/>
    <w:rsid w:val="00563C68"/>
    <w:rsid w:val="00563D1B"/>
    <w:rsid w:val="00563E64"/>
    <w:rsid w:val="00564009"/>
    <w:rsid w:val="005646D9"/>
    <w:rsid w:val="005653B7"/>
    <w:rsid w:val="00565BF5"/>
    <w:rsid w:val="00566053"/>
    <w:rsid w:val="005663E2"/>
    <w:rsid w:val="005663E8"/>
    <w:rsid w:val="005665F7"/>
    <w:rsid w:val="0056681B"/>
    <w:rsid w:val="00566EA4"/>
    <w:rsid w:val="005672E4"/>
    <w:rsid w:val="00567742"/>
    <w:rsid w:val="005678AA"/>
    <w:rsid w:val="00570737"/>
    <w:rsid w:val="00570CD9"/>
    <w:rsid w:val="005712AD"/>
    <w:rsid w:val="0057217B"/>
    <w:rsid w:val="005724B6"/>
    <w:rsid w:val="00572CFE"/>
    <w:rsid w:val="00573318"/>
    <w:rsid w:val="005737AF"/>
    <w:rsid w:val="005737FA"/>
    <w:rsid w:val="00573D17"/>
    <w:rsid w:val="00574629"/>
    <w:rsid w:val="0057462E"/>
    <w:rsid w:val="00574D75"/>
    <w:rsid w:val="0057519F"/>
    <w:rsid w:val="00575304"/>
    <w:rsid w:val="00577892"/>
    <w:rsid w:val="005778BF"/>
    <w:rsid w:val="00577A6D"/>
    <w:rsid w:val="00577AC8"/>
    <w:rsid w:val="00577FA4"/>
    <w:rsid w:val="00580089"/>
    <w:rsid w:val="0058073D"/>
    <w:rsid w:val="00580909"/>
    <w:rsid w:val="00580927"/>
    <w:rsid w:val="00581030"/>
    <w:rsid w:val="005819AA"/>
    <w:rsid w:val="00581A90"/>
    <w:rsid w:val="00581C9C"/>
    <w:rsid w:val="00581E86"/>
    <w:rsid w:val="00582AE0"/>
    <w:rsid w:val="00582C72"/>
    <w:rsid w:val="00583059"/>
    <w:rsid w:val="005834CF"/>
    <w:rsid w:val="0058396F"/>
    <w:rsid w:val="00583C60"/>
    <w:rsid w:val="0058420F"/>
    <w:rsid w:val="0058497C"/>
    <w:rsid w:val="00585C18"/>
    <w:rsid w:val="00585EAC"/>
    <w:rsid w:val="0058626B"/>
    <w:rsid w:val="0058632D"/>
    <w:rsid w:val="005865B7"/>
    <w:rsid w:val="00586DD7"/>
    <w:rsid w:val="0058795B"/>
    <w:rsid w:val="00587EB9"/>
    <w:rsid w:val="005901AD"/>
    <w:rsid w:val="005901CD"/>
    <w:rsid w:val="00590794"/>
    <w:rsid w:val="00590B95"/>
    <w:rsid w:val="00590E4B"/>
    <w:rsid w:val="005912E5"/>
    <w:rsid w:val="00592574"/>
    <w:rsid w:val="005931F3"/>
    <w:rsid w:val="00593202"/>
    <w:rsid w:val="005933C5"/>
    <w:rsid w:val="0059375C"/>
    <w:rsid w:val="00593BC5"/>
    <w:rsid w:val="00594825"/>
    <w:rsid w:val="00594EBA"/>
    <w:rsid w:val="00594F51"/>
    <w:rsid w:val="005953AF"/>
    <w:rsid w:val="005956A7"/>
    <w:rsid w:val="0059574F"/>
    <w:rsid w:val="00595E7C"/>
    <w:rsid w:val="005963A5"/>
    <w:rsid w:val="00596601"/>
    <w:rsid w:val="00596719"/>
    <w:rsid w:val="00596748"/>
    <w:rsid w:val="00596D49"/>
    <w:rsid w:val="00597431"/>
    <w:rsid w:val="0059791D"/>
    <w:rsid w:val="0059798A"/>
    <w:rsid w:val="0059799D"/>
    <w:rsid w:val="005A0051"/>
    <w:rsid w:val="005A03F3"/>
    <w:rsid w:val="005A064A"/>
    <w:rsid w:val="005A11E7"/>
    <w:rsid w:val="005A15DD"/>
    <w:rsid w:val="005A340A"/>
    <w:rsid w:val="005A349B"/>
    <w:rsid w:val="005A37A2"/>
    <w:rsid w:val="005A3E4E"/>
    <w:rsid w:val="005A4094"/>
    <w:rsid w:val="005A420C"/>
    <w:rsid w:val="005A484F"/>
    <w:rsid w:val="005A4992"/>
    <w:rsid w:val="005A4A3E"/>
    <w:rsid w:val="005A4CD6"/>
    <w:rsid w:val="005A56DE"/>
    <w:rsid w:val="005A62CC"/>
    <w:rsid w:val="005A66C4"/>
    <w:rsid w:val="005A6798"/>
    <w:rsid w:val="005A6A65"/>
    <w:rsid w:val="005A6C84"/>
    <w:rsid w:val="005A6F4C"/>
    <w:rsid w:val="005A71AE"/>
    <w:rsid w:val="005A780F"/>
    <w:rsid w:val="005A79A3"/>
    <w:rsid w:val="005A79A5"/>
    <w:rsid w:val="005A7E80"/>
    <w:rsid w:val="005B0460"/>
    <w:rsid w:val="005B0485"/>
    <w:rsid w:val="005B0A54"/>
    <w:rsid w:val="005B0ADD"/>
    <w:rsid w:val="005B126B"/>
    <w:rsid w:val="005B132B"/>
    <w:rsid w:val="005B1567"/>
    <w:rsid w:val="005B1657"/>
    <w:rsid w:val="005B1AF0"/>
    <w:rsid w:val="005B1FF2"/>
    <w:rsid w:val="005B223C"/>
    <w:rsid w:val="005B29A3"/>
    <w:rsid w:val="005B31AA"/>
    <w:rsid w:val="005B3D2E"/>
    <w:rsid w:val="005B3E08"/>
    <w:rsid w:val="005B3E81"/>
    <w:rsid w:val="005B42C5"/>
    <w:rsid w:val="005B4F36"/>
    <w:rsid w:val="005B5271"/>
    <w:rsid w:val="005B5419"/>
    <w:rsid w:val="005B61BE"/>
    <w:rsid w:val="005B6965"/>
    <w:rsid w:val="005B709C"/>
    <w:rsid w:val="005B7108"/>
    <w:rsid w:val="005B72E1"/>
    <w:rsid w:val="005B75A2"/>
    <w:rsid w:val="005B77A0"/>
    <w:rsid w:val="005B7982"/>
    <w:rsid w:val="005C049A"/>
    <w:rsid w:val="005C0B73"/>
    <w:rsid w:val="005C11E6"/>
    <w:rsid w:val="005C1333"/>
    <w:rsid w:val="005C2406"/>
    <w:rsid w:val="005C261D"/>
    <w:rsid w:val="005C2A6E"/>
    <w:rsid w:val="005C2B00"/>
    <w:rsid w:val="005C2ED0"/>
    <w:rsid w:val="005C31F5"/>
    <w:rsid w:val="005C3446"/>
    <w:rsid w:val="005C34C5"/>
    <w:rsid w:val="005C355F"/>
    <w:rsid w:val="005C3CAF"/>
    <w:rsid w:val="005C3EA1"/>
    <w:rsid w:val="005C3F18"/>
    <w:rsid w:val="005C40A3"/>
    <w:rsid w:val="005C4802"/>
    <w:rsid w:val="005C4937"/>
    <w:rsid w:val="005C56D9"/>
    <w:rsid w:val="005C5C16"/>
    <w:rsid w:val="005C5D6C"/>
    <w:rsid w:val="005C77B5"/>
    <w:rsid w:val="005C77CF"/>
    <w:rsid w:val="005C798A"/>
    <w:rsid w:val="005C7DD0"/>
    <w:rsid w:val="005C7E6D"/>
    <w:rsid w:val="005D0A6B"/>
    <w:rsid w:val="005D0BD0"/>
    <w:rsid w:val="005D0EAC"/>
    <w:rsid w:val="005D0FFC"/>
    <w:rsid w:val="005D1A72"/>
    <w:rsid w:val="005D1C7B"/>
    <w:rsid w:val="005D1CF2"/>
    <w:rsid w:val="005D1D19"/>
    <w:rsid w:val="005D226F"/>
    <w:rsid w:val="005D2558"/>
    <w:rsid w:val="005D2659"/>
    <w:rsid w:val="005D2740"/>
    <w:rsid w:val="005D2DA8"/>
    <w:rsid w:val="005D327C"/>
    <w:rsid w:val="005D346E"/>
    <w:rsid w:val="005D35F2"/>
    <w:rsid w:val="005D376B"/>
    <w:rsid w:val="005D37CF"/>
    <w:rsid w:val="005D3BD1"/>
    <w:rsid w:val="005D45B3"/>
    <w:rsid w:val="005D4B59"/>
    <w:rsid w:val="005D4C92"/>
    <w:rsid w:val="005D4D4A"/>
    <w:rsid w:val="005D5282"/>
    <w:rsid w:val="005D5AD3"/>
    <w:rsid w:val="005D5F44"/>
    <w:rsid w:val="005D6BED"/>
    <w:rsid w:val="005D702D"/>
    <w:rsid w:val="005D70D9"/>
    <w:rsid w:val="005D7D4C"/>
    <w:rsid w:val="005E0472"/>
    <w:rsid w:val="005E1415"/>
    <w:rsid w:val="005E178E"/>
    <w:rsid w:val="005E1881"/>
    <w:rsid w:val="005E18A6"/>
    <w:rsid w:val="005E19E4"/>
    <w:rsid w:val="005E1B2E"/>
    <w:rsid w:val="005E20CC"/>
    <w:rsid w:val="005E274F"/>
    <w:rsid w:val="005E28F2"/>
    <w:rsid w:val="005E29C9"/>
    <w:rsid w:val="005E341F"/>
    <w:rsid w:val="005E369E"/>
    <w:rsid w:val="005E3C70"/>
    <w:rsid w:val="005E3CBE"/>
    <w:rsid w:val="005E3F77"/>
    <w:rsid w:val="005E4067"/>
    <w:rsid w:val="005E41B7"/>
    <w:rsid w:val="005E4202"/>
    <w:rsid w:val="005E4861"/>
    <w:rsid w:val="005E4C6F"/>
    <w:rsid w:val="005E5548"/>
    <w:rsid w:val="005E578F"/>
    <w:rsid w:val="005E586E"/>
    <w:rsid w:val="005E5B9F"/>
    <w:rsid w:val="005E5BBC"/>
    <w:rsid w:val="005E6221"/>
    <w:rsid w:val="005E689A"/>
    <w:rsid w:val="005E6D0D"/>
    <w:rsid w:val="005E6F0F"/>
    <w:rsid w:val="005E7485"/>
    <w:rsid w:val="005E7826"/>
    <w:rsid w:val="005E78C9"/>
    <w:rsid w:val="005E7A1A"/>
    <w:rsid w:val="005F0E19"/>
    <w:rsid w:val="005F11B1"/>
    <w:rsid w:val="005F1267"/>
    <w:rsid w:val="005F2360"/>
    <w:rsid w:val="005F2A02"/>
    <w:rsid w:val="005F2A3E"/>
    <w:rsid w:val="005F2E6B"/>
    <w:rsid w:val="005F359C"/>
    <w:rsid w:val="005F3661"/>
    <w:rsid w:val="005F395C"/>
    <w:rsid w:val="005F3AFE"/>
    <w:rsid w:val="005F3C03"/>
    <w:rsid w:val="005F3D3D"/>
    <w:rsid w:val="005F4085"/>
    <w:rsid w:val="005F48B8"/>
    <w:rsid w:val="005F4A5B"/>
    <w:rsid w:val="005F4D5C"/>
    <w:rsid w:val="005F589B"/>
    <w:rsid w:val="005F59C2"/>
    <w:rsid w:val="005F6094"/>
    <w:rsid w:val="005F62E1"/>
    <w:rsid w:val="005F62EA"/>
    <w:rsid w:val="005F63F6"/>
    <w:rsid w:val="005F6716"/>
    <w:rsid w:val="005F6E91"/>
    <w:rsid w:val="005F73E4"/>
    <w:rsid w:val="005F780B"/>
    <w:rsid w:val="005F7B1E"/>
    <w:rsid w:val="005F7EC5"/>
    <w:rsid w:val="005F7F6B"/>
    <w:rsid w:val="006000B5"/>
    <w:rsid w:val="00600341"/>
    <w:rsid w:val="0060046E"/>
    <w:rsid w:val="006015A5"/>
    <w:rsid w:val="006019C0"/>
    <w:rsid w:val="00602117"/>
    <w:rsid w:val="006021DB"/>
    <w:rsid w:val="00602463"/>
    <w:rsid w:val="00602A47"/>
    <w:rsid w:val="00602D06"/>
    <w:rsid w:val="00602E4B"/>
    <w:rsid w:val="00602F8D"/>
    <w:rsid w:val="0060365F"/>
    <w:rsid w:val="00603D94"/>
    <w:rsid w:val="00603EB1"/>
    <w:rsid w:val="006049C8"/>
    <w:rsid w:val="00604B67"/>
    <w:rsid w:val="006052D8"/>
    <w:rsid w:val="006057F0"/>
    <w:rsid w:val="00605D9C"/>
    <w:rsid w:val="00606D2B"/>
    <w:rsid w:val="00606FDE"/>
    <w:rsid w:val="00607026"/>
    <w:rsid w:val="00607109"/>
    <w:rsid w:val="0060780E"/>
    <w:rsid w:val="0060785F"/>
    <w:rsid w:val="00607A65"/>
    <w:rsid w:val="006101AF"/>
    <w:rsid w:val="00610758"/>
    <w:rsid w:val="00610AC3"/>
    <w:rsid w:val="00610E91"/>
    <w:rsid w:val="00610F7A"/>
    <w:rsid w:val="006110BF"/>
    <w:rsid w:val="006112DD"/>
    <w:rsid w:val="006116A0"/>
    <w:rsid w:val="006116EB"/>
    <w:rsid w:val="0061175D"/>
    <w:rsid w:val="00611A61"/>
    <w:rsid w:val="006120F4"/>
    <w:rsid w:val="00612223"/>
    <w:rsid w:val="00612304"/>
    <w:rsid w:val="00612405"/>
    <w:rsid w:val="00612D67"/>
    <w:rsid w:val="00613401"/>
    <w:rsid w:val="006138BD"/>
    <w:rsid w:val="00613A73"/>
    <w:rsid w:val="00613BEC"/>
    <w:rsid w:val="00613DF1"/>
    <w:rsid w:val="00613E75"/>
    <w:rsid w:val="00613E76"/>
    <w:rsid w:val="00613F38"/>
    <w:rsid w:val="00614574"/>
    <w:rsid w:val="0061533A"/>
    <w:rsid w:val="006157AA"/>
    <w:rsid w:val="0061589A"/>
    <w:rsid w:val="0061672A"/>
    <w:rsid w:val="00616C47"/>
    <w:rsid w:val="00616DE0"/>
    <w:rsid w:val="00617043"/>
    <w:rsid w:val="006171F0"/>
    <w:rsid w:val="0061735B"/>
    <w:rsid w:val="00617D9C"/>
    <w:rsid w:val="00617F7C"/>
    <w:rsid w:val="006200A6"/>
    <w:rsid w:val="006209EF"/>
    <w:rsid w:val="0062105D"/>
    <w:rsid w:val="006212DD"/>
    <w:rsid w:val="006215AB"/>
    <w:rsid w:val="006219AE"/>
    <w:rsid w:val="00621A2D"/>
    <w:rsid w:val="00622376"/>
    <w:rsid w:val="00622C05"/>
    <w:rsid w:val="006238D7"/>
    <w:rsid w:val="00623A1A"/>
    <w:rsid w:val="00623A45"/>
    <w:rsid w:val="00623DE3"/>
    <w:rsid w:val="00624383"/>
    <w:rsid w:val="006251E5"/>
    <w:rsid w:val="006253CD"/>
    <w:rsid w:val="00625563"/>
    <w:rsid w:val="00625695"/>
    <w:rsid w:val="00625F83"/>
    <w:rsid w:val="006262FF"/>
    <w:rsid w:val="00626C3C"/>
    <w:rsid w:val="0062722D"/>
    <w:rsid w:val="00627D0D"/>
    <w:rsid w:val="006301E1"/>
    <w:rsid w:val="00630D3D"/>
    <w:rsid w:val="006315AD"/>
    <w:rsid w:val="00631E22"/>
    <w:rsid w:val="006326A4"/>
    <w:rsid w:val="006336F8"/>
    <w:rsid w:val="00633E27"/>
    <w:rsid w:val="00633F09"/>
    <w:rsid w:val="006340B8"/>
    <w:rsid w:val="006342B6"/>
    <w:rsid w:val="006342E5"/>
    <w:rsid w:val="00634377"/>
    <w:rsid w:val="0063437E"/>
    <w:rsid w:val="00634B5C"/>
    <w:rsid w:val="00634C4D"/>
    <w:rsid w:val="00634F4D"/>
    <w:rsid w:val="00635159"/>
    <w:rsid w:val="006352BA"/>
    <w:rsid w:val="0063534A"/>
    <w:rsid w:val="00635AF9"/>
    <w:rsid w:val="00635E40"/>
    <w:rsid w:val="00636166"/>
    <w:rsid w:val="00636CC5"/>
    <w:rsid w:val="00637C2C"/>
    <w:rsid w:val="0064010E"/>
    <w:rsid w:val="00640FC1"/>
    <w:rsid w:val="00641ADB"/>
    <w:rsid w:val="00642377"/>
    <w:rsid w:val="00643056"/>
    <w:rsid w:val="006433A4"/>
    <w:rsid w:val="00643B27"/>
    <w:rsid w:val="0064429C"/>
    <w:rsid w:val="006445ED"/>
    <w:rsid w:val="006448EF"/>
    <w:rsid w:val="00645493"/>
    <w:rsid w:val="00645521"/>
    <w:rsid w:val="006457DD"/>
    <w:rsid w:val="006458F7"/>
    <w:rsid w:val="00645E17"/>
    <w:rsid w:val="006460D5"/>
    <w:rsid w:val="00646CC6"/>
    <w:rsid w:val="00647292"/>
    <w:rsid w:val="006479A6"/>
    <w:rsid w:val="00647CD0"/>
    <w:rsid w:val="006504BA"/>
    <w:rsid w:val="006515A2"/>
    <w:rsid w:val="006516AF"/>
    <w:rsid w:val="006519A5"/>
    <w:rsid w:val="00651F42"/>
    <w:rsid w:val="00652B1D"/>
    <w:rsid w:val="006539FC"/>
    <w:rsid w:val="00653E70"/>
    <w:rsid w:val="00654314"/>
    <w:rsid w:val="006546B8"/>
    <w:rsid w:val="00654786"/>
    <w:rsid w:val="006548A3"/>
    <w:rsid w:val="00655381"/>
    <w:rsid w:val="006559D9"/>
    <w:rsid w:val="00655B45"/>
    <w:rsid w:val="00655E5B"/>
    <w:rsid w:val="00655EAB"/>
    <w:rsid w:val="00656340"/>
    <w:rsid w:val="006566D0"/>
    <w:rsid w:val="00656E81"/>
    <w:rsid w:val="00657B7C"/>
    <w:rsid w:val="00657CC6"/>
    <w:rsid w:val="00657DE0"/>
    <w:rsid w:val="00660664"/>
    <w:rsid w:val="006609CE"/>
    <w:rsid w:val="00660AE5"/>
    <w:rsid w:val="00661480"/>
    <w:rsid w:val="006620C1"/>
    <w:rsid w:val="00662505"/>
    <w:rsid w:val="00662534"/>
    <w:rsid w:val="00662B34"/>
    <w:rsid w:val="0066321E"/>
    <w:rsid w:val="0066365B"/>
    <w:rsid w:val="006637AC"/>
    <w:rsid w:val="00663B82"/>
    <w:rsid w:val="00664105"/>
    <w:rsid w:val="006641B7"/>
    <w:rsid w:val="00664216"/>
    <w:rsid w:val="00664639"/>
    <w:rsid w:val="006652D8"/>
    <w:rsid w:val="006655F2"/>
    <w:rsid w:val="00665D3F"/>
    <w:rsid w:val="00666B37"/>
    <w:rsid w:val="00666B49"/>
    <w:rsid w:val="00666CB9"/>
    <w:rsid w:val="00666D30"/>
    <w:rsid w:val="006677C2"/>
    <w:rsid w:val="00667C0D"/>
    <w:rsid w:val="00667C34"/>
    <w:rsid w:val="00667D47"/>
    <w:rsid w:val="00670068"/>
    <w:rsid w:val="0067028B"/>
    <w:rsid w:val="006703D3"/>
    <w:rsid w:val="00670455"/>
    <w:rsid w:val="006709DB"/>
    <w:rsid w:val="006709F3"/>
    <w:rsid w:val="00670A75"/>
    <w:rsid w:val="00670C44"/>
    <w:rsid w:val="0067156C"/>
    <w:rsid w:val="00671610"/>
    <w:rsid w:val="0067182D"/>
    <w:rsid w:val="00671DC4"/>
    <w:rsid w:val="00671DD0"/>
    <w:rsid w:val="006721E5"/>
    <w:rsid w:val="00672859"/>
    <w:rsid w:val="006736EA"/>
    <w:rsid w:val="00673722"/>
    <w:rsid w:val="00673AB4"/>
    <w:rsid w:val="00674272"/>
    <w:rsid w:val="006743BE"/>
    <w:rsid w:val="00674783"/>
    <w:rsid w:val="0067489E"/>
    <w:rsid w:val="006748E4"/>
    <w:rsid w:val="006748F5"/>
    <w:rsid w:val="00674AFE"/>
    <w:rsid w:val="00675089"/>
    <w:rsid w:val="006751BC"/>
    <w:rsid w:val="006756EF"/>
    <w:rsid w:val="0067583A"/>
    <w:rsid w:val="00676002"/>
    <w:rsid w:val="0067627C"/>
    <w:rsid w:val="00676EC9"/>
    <w:rsid w:val="00676EF8"/>
    <w:rsid w:val="00677615"/>
    <w:rsid w:val="00680183"/>
    <w:rsid w:val="006806BB"/>
    <w:rsid w:val="00680DC5"/>
    <w:rsid w:val="0068139C"/>
    <w:rsid w:val="00681B8C"/>
    <w:rsid w:val="00682060"/>
    <w:rsid w:val="006820C8"/>
    <w:rsid w:val="00682460"/>
    <w:rsid w:val="006826C2"/>
    <w:rsid w:val="0068288C"/>
    <w:rsid w:val="00682DDF"/>
    <w:rsid w:val="006834A4"/>
    <w:rsid w:val="0068377E"/>
    <w:rsid w:val="006840B3"/>
    <w:rsid w:val="00684251"/>
    <w:rsid w:val="00684CD7"/>
    <w:rsid w:val="006851F2"/>
    <w:rsid w:val="00685575"/>
    <w:rsid w:val="00685E13"/>
    <w:rsid w:val="00685F20"/>
    <w:rsid w:val="00685FB7"/>
    <w:rsid w:val="00686292"/>
    <w:rsid w:val="00686476"/>
    <w:rsid w:val="00686493"/>
    <w:rsid w:val="00686733"/>
    <w:rsid w:val="0068686F"/>
    <w:rsid w:val="00686894"/>
    <w:rsid w:val="00686AC3"/>
    <w:rsid w:val="00687082"/>
    <w:rsid w:val="00687260"/>
    <w:rsid w:val="00687445"/>
    <w:rsid w:val="0068758C"/>
    <w:rsid w:val="00687A9C"/>
    <w:rsid w:val="006904EB"/>
    <w:rsid w:val="006905BD"/>
    <w:rsid w:val="00690BAB"/>
    <w:rsid w:val="00690C87"/>
    <w:rsid w:val="00690F47"/>
    <w:rsid w:val="00691582"/>
    <w:rsid w:val="00691E15"/>
    <w:rsid w:val="00691EE0"/>
    <w:rsid w:val="00693479"/>
    <w:rsid w:val="00693E1E"/>
    <w:rsid w:val="00693F34"/>
    <w:rsid w:val="0069485A"/>
    <w:rsid w:val="006948BD"/>
    <w:rsid w:val="0069491B"/>
    <w:rsid w:val="00694AAB"/>
    <w:rsid w:val="00694E7F"/>
    <w:rsid w:val="006950CE"/>
    <w:rsid w:val="006951DE"/>
    <w:rsid w:val="0069574B"/>
    <w:rsid w:val="006961CF"/>
    <w:rsid w:val="00697238"/>
    <w:rsid w:val="00697288"/>
    <w:rsid w:val="0069760B"/>
    <w:rsid w:val="006978F9"/>
    <w:rsid w:val="0069793B"/>
    <w:rsid w:val="00697CBC"/>
    <w:rsid w:val="006A09CD"/>
    <w:rsid w:val="006A0D74"/>
    <w:rsid w:val="006A10DD"/>
    <w:rsid w:val="006A14EE"/>
    <w:rsid w:val="006A1592"/>
    <w:rsid w:val="006A1B28"/>
    <w:rsid w:val="006A2026"/>
    <w:rsid w:val="006A2986"/>
    <w:rsid w:val="006A2AE5"/>
    <w:rsid w:val="006A2C1A"/>
    <w:rsid w:val="006A3AF8"/>
    <w:rsid w:val="006A3BF7"/>
    <w:rsid w:val="006A4705"/>
    <w:rsid w:val="006A4B7C"/>
    <w:rsid w:val="006A4C50"/>
    <w:rsid w:val="006A4D10"/>
    <w:rsid w:val="006A4D27"/>
    <w:rsid w:val="006A5F40"/>
    <w:rsid w:val="006A6663"/>
    <w:rsid w:val="006A6A71"/>
    <w:rsid w:val="006A6F86"/>
    <w:rsid w:val="006A7582"/>
    <w:rsid w:val="006A7BE4"/>
    <w:rsid w:val="006A7E66"/>
    <w:rsid w:val="006B0754"/>
    <w:rsid w:val="006B084D"/>
    <w:rsid w:val="006B08DD"/>
    <w:rsid w:val="006B0965"/>
    <w:rsid w:val="006B0BFF"/>
    <w:rsid w:val="006B0F2E"/>
    <w:rsid w:val="006B1197"/>
    <w:rsid w:val="006B1A4F"/>
    <w:rsid w:val="006B1FAF"/>
    <w:rsid w:val="006B225C"/>
    <w:rsid w:val="006B2BC4"/>
    <w:rsid w:val="006B3142"/>
    <w:rsid w:val="006B3177"/>
    <w:rsid w:val="006B365C"/>
    <w:rsid w:val="006B368C"/>
    <w:rsid w:val="006B3B3E"/>
    <w:rsid w:val="006B3BE3"/>
    <w:rsid w:val="006B3F4E"/>
    <w:rsid w:val="006B4CD1"/>
    <w:rsid w:val="006B5E2E"/>
    <w:rsid w:val="006B6058"/>
    <w:rsid w:val="006B70FF"/>
    <w:rsid w:val="006B76EA"/>
    <w:rsid w:val="006B7728"/>
    <w:rsid w:val="006B7892"/>
    <w:rsid w:val="006B7DE6"/>
    <w:rsid w:val="006B7F2F"/>
    <w:rsid w:val="006C0100"/>
    <w:rsid w:val="006C02B1"/>
    <w:rsid w:val="006C02D7"/>
    <w:rsid w:val="006C0ADB"/>
    <w:rsid w:val="006C12B2"/>
    <w:rsid w:val="006C1339"/>
    <w:rsid w:val="006C134D"/>
    <w:rsid w:val="006C15CA"/>
    <w:rsid w:val="006C1971"/>
    <w:rsid w:val="006C1AA3"/>
    <w:rsid w:val="006C28BA"/>
    <w:rsid w:val="006C2942"/>
    <w:rsid w:val="006C321D"/>
    <w:rsid w:val="006C356E"/>
    <w:rsid w:val="006C36AB"/>
    <w:rsid w:val="006C431D"/>
    <w:rsid w:val="006C4EA3"/>
    <w:rsid w:val="006C52CD"/>
    <w:rsid w:val="006C5E54"/>
    <w:rsid w:val="006C5F8A"/>
    <w:rsid w:val="006C64B6"/>
    <w:rsid w:val="006C7311"/>
    <w:rsid w:val="006C7CA4"/>
    <w:rsid w:val="006C7DDC"/>
    <w:rsid w:val="006D01CB"/>
    <w:rsid w:val="006D03D6"/>
    <w:rsid w:val="006D0529"/>
    <w:rsid w:val="006D0657"/>
    <w:rsid w:val="006D0C55"/>
    <w:rsid w:val="006D0D8E"/>
    <w:rsid w:val="006D22C5"/>
    <w:rsid w:val="006D2CB0"/>
    <w:rsid w:val="006D4CE8"/>
    <w:rsid w:val="006D51C4"/>
    <w:rsid w:val="006D5245"/>
    <w:rsid w:val="006D5AC0"/>
    <w:rsid w:val="006D5FFB"/>
    <w:rsid w:val="006D65DD"/>
    <w:rsid w:val="006D6A89"/>
    <w:rsid w:val="006D6BF8"/>
    <w:rsid w:val="006D6E87"/>
    <w:rsid w:val="006D7744"/>
    <w:rsid w:val="006E01C8"/>
    <w:rsid w:val="006E023F"/>
    <w:rsid w:val="006E065B"/>
    <w:rsid w:val="006E0D29"/>
    <w:rsid w:val="006E107C"/>
    <w:rsid w:val="006E10AC"/>
    <w:rsid w:val="006E1273"/>
    <w:rsid w:val="006E178C"/>
    <w:rsid w:val="006E180E"/>
    <w:rsid w:val="006E230A"/>
    <w:rsid w:val="006E2443"/>
    <w:rsid w:val="006E2936"/>
    <w:rsid w:val="006E2D81"/>
    <w:rsid w:val="006E2DD1"/>
    <w:rsid w:val="006E2DF5"/>
    <w:rsid w:val="006E35AD"/>
    <w:rsid w:val="006E4352"/>
    <w:rsid w:val="006E466A"/>
    <w:rsid w:val="006E4C6C"/>
    <w:rsid w:val="006E4D54"/>
    <w:rsid w:val="006E4D5A"/>
    <w:rsid w:val="006E4EC4"/>
    <w:rsid w:val="006E59A0"/>
    <w:rsid w:val="006E59C7"/>
    <w:rsid w:val="006E5AAF"/>
    <w:rsid w:val="006E5D99"/>
    <w:rsid w:val="006E5DAB"/>
    <w:rsid w:val="006E61A7"/>
    <w:rsid w:val="006E65C3"/>
    <w:rsid w:val="006E6A60"/>
    <w:rsid w:val="006E710C"/>
    <w:rsid w:val="006E740A"/>
    <w:rsid w:val="006E782A"/>
    <w:rsid w:val="006E7840"/>
    <w:rsid w:val="006E785D"/>
    <w:rsid w:val="006F01A5"/>
    <w:rsid w:val="006F038B"/>
    <w:rsid w:val="006F03E7"/>
    <w:rsid w:val="006F093A"/>
    <w:rsid w:val="006F0B1C"/>
    <w:rsid w:val="006F0B5C"/>
    <w:rsid w:val="006F0D29"/>
    <w:rsid w:val="006F0E20"/>
    <w:rsid w:val="006F0F7F"/>
    <w:rsid w:val="006F1D78"/>
    <w:rsid w:val="006F2BD0"/>
    <w:rsid w:val="006F2D60"/>
    <w:rsid w:val="006F2E4A"/>
    <w:rsid w:val="006F3149"/>
    <w:rsid w:val="006F352F"/>
    <w:rsid w:val="006F3B43"/>
    <w:rsid w:val="006F3C41"/>
    <w:rsid w:val="006F4157"/>
    <w:rsid w:val="006F4C6C"/>
    <w:rsid w:val="006F4CE0"/>
    <w:rsid w:val="006F4D08"/>
    <w:rsid w:val="006F5120"/>
    <w:rsid w:val="006F5165"/>
    <w:rsid w:val="006F51D1"/>
    <w:rsid w:val="006F5F66"/>
    <w:rsid w:val="006F61D0"/>
    <w:rsid w:val="006F62C7"/>
    <w:rsid w:val="006F6910"/>
    <w:rsid w:val="006F6D81"/>
    <w:rsid w:val="006F7055"/>
    <w:rsid w:val="006F7099"/>
    <w:rsid w:val="006F788D"/>
    <w:rsid w:val="006F79CE"/>
    <w:rsid w:val="00700185"/>
    <w:rsid w:val="00700190"/>
    <w:rsid w:val="00700745"/>
    <w:rsid w:val="0070075C"/>
    <w:rsid w:val="007009E9"/>
    <w:rsid w:val="00700BF3"/>
    <w:rsid w:val="00700E4A"/>
    <w:rsid w:val="007011D3"/>
    <w:rsid w:val="00701256"/>
    <w:rsid w:val="0070125B"/>
    <w:rsid w:val="007015E6"/>
    <w:rsid w:val="0070160C"/>
    <w:rsid w:val="007018D4"/>
    <w:rsid w:val="007019DC"/>
    <w:rsid w:val="00701D71"/>
    <w:rsid w:val="00702085"/>
    <w:rsid w:val="00702332"/>
    <w:rsid w:val="00702CF0"/>
    <w:rsid w:val="00702DBD"/>
    <w:rsid w:val="00703447"/>
    <w:rsid w:val="007034DE"/>
    <w:rsid w:val="00703F6A"/>
    <w:rsid w:val="0070564C"/>
    <w:rsid w:val="00705734"/>
    <w:rsid w:val="00705BC8"/>
    <w:rsid w:val="0070608C"/>
    <w:rsid w:val="0070616A"/>
    <w:rsid w:val="007061EB"/>
    <w:rsid w:val="007066DB"/>
    <w:rsid w:val="00706730"/>
    <w:rsid w:val="00707444"/>
    <w:rsid w:val="007079E3"/>
    <w:rsid w:val="007103F7"/>
    <w:rsid w:val="00710DA8"/>
    <w:rsid w:val="0071148B"/>
    <w:rsid w:val="00711CA6"/>
    <w:rsid w:val="00711D77"/>
    <w:rsid w:val="00711DFB"/>
    <w:rsid w:val="007125B2"/>
    <w:rsid w:val="00712887"/>
    <w:rsid w:val="00713244"/>
    <w:rsid w:val="007132C4"/>
    <w:rsid w:val="007133F1"/>
    <w:rsid w:val="00713F08"/>
    <w:rsid w:val="007143FA"/>
    <w:rsid w:val="00714BEA"/>
    <w:rsid w:val="00714CD2"/>
    <w:rsid w:val="00714FF1"/>
    <w:rsid w:val="00714FF4"/>
    <w:rsid w:val="007150B4"/>
    <w:rsid w:val="0071560F"/>
    <w:rsid w:val="007157D4"/>
    <w:rsid w:val="00715CAE"/>
    <w:rsid w:val="00715DC9"/>
    <w:rsid w:val="00715EC0"/>
    <w:rsid w:val="00715EEF"/>
    <w:rsid w:val="0071608A"/>
    <w:rsid w:val="007167FA"/>
    <w:rsid w:val="00716DCE"/>
    <w:rsid w:val="00717133"/>
    <w:rsid w:val="00717213"/>
    <w:rsid w:val="00717607"/>
    <w:rsid w:val="00717CB2"/>
    <w:rsid w:val="00717E5C"/>
    <w:rsid w:val="007202FF"/>
    <w:rsid w:val="00720365"/>
    <w:rsid w:val="00720707"/>
    <w:rsid w:val="00720997"/>
    <w:rsid w:val="00720B5C"/>
    <w:rsid w:val="00720CF7"/>
    <w:rsid w:val="0072171F"/>
    <w:rsid w:val="00721C2C"/>
    <w:rsid w:val="007226FF"/>
    <w:rsid w:val="007232E7"/>
    <w:rsid w:val="007233C2"/>
    <w:rsid w:val="00723461"/>
    <w:rsid w:val="00724683"/>
    <w:rsid w:val="00724DBE"/>
    <w:rsid w:val="007250C7"/>
    <w:rsid w:val="00725191"/>
    <w:rsid w:val="007251A3"/>
    <w:rsid w:val="007251FB"/>
    <w:rsid w:val="00725398"/>
    <w:rsid w:val="0072541B"/>
    <w:rsid w:val="0072585F"/>
    <w:rsid w:val="00725F1D"/>
    <w:rsid w:val="00726040"/>
    <w:rsid w:val="00726125"/>
    <w:rsid w:val="00726206"/>
    <w:rsid w:val="00726434"/>
    <w:rsid w:val="00726566"/>
    <w:rsid w:val="0072699A"/>
    <w:rsid w:val="00726C9E"/>
    <w:rsid w:val="0072724E"/>
    <w:rsid w:val="00727B98"/>
    <w:rsid w:val="00727D07"/>
    <w:rsid w:val="00730603"/>
    <w:rsid w:val="00730698"/>
    <w:rsid w:val="00730CC6"/>
    <w:rsid w:val="00730DC0"/>
    <w:rsid w:val="00730DC7"/>
    <w:rsid w:val="007311DD"/>
    <w:rsid w:val="00731307"/>
    <w:rsid w:val="0073154C"/>
    <w:rsid w:val="00732288"/>
    <w:rsid w:val="00732A69"/>
    <w:rsid w:val="00732F78"/>
    <w:rsid w:val="00733891"/>
    <w:rsid w:val="0073394C"/>
    <w:rsid w:val="00733A13"/>
    <w:rsid w:val="00733B1D"/>
    <w:rsid w:val="007340FA"/>
    <w:rsid w:val="007343DB"/>
    <w:rsid w:val="007348B4"/>
    <w:rsid w:val="00734FDD"/>
    <w:rsid w:val="00735779"/>
    <w:rsid w:val="00735C17"/>
    <w:rsid w:val="007363B4"/>
    <w:rsid w:val="00736B1F"/>
    <w:rsid w:val="00736B7B"/>
    <w:rsid w:val="00736C2B"/>
    <w:rsid w:val="00736DA9"/>
    <w:rsid w:val="00736FA0"/>
    <w:rsid w:val="00737255"/>
    <w:rsid w:val="00737463"/>
    <w:rsid w:val="007376D5"/>
    <w:rsid w:val="00737B6A"/>
    <w:rsid w:val="00737F28"/>
    <w:rsid w:val="0074029B"/>
    <w:rsid w:val="007404D9"/>
    <w:rsid w:val="00740C67"/>
    <w:rsid w:val="007414F1"/>
    <w:rsid w:val="007419F0"/>
    <w:rsid w:val="0074205E"/>
    <w:rsid w:val="007421A9"/>
    <w:rsid w:val="007427BF"/>
    <w:rsid w:val="007429C0"/>
    <w:rsid w:val="00743587"/>
    <w:rsid w:val="00743966"/>
    <w:rsid w:val="00743C17"/>
    <w:rsid w:val="00743EB5"/>
    <w:rsid w:val="00744538"/>
    <w:rsid w:val="00744F2D"/>
    <w:rsid w:val="00745934"/>
    <w:rsid w:val="00745C12"/>
    <w:rsid w:val="00745C41"/>
    <w:rsid w:val="00745CDA"/>
    <w:rsid w:val="00746352"/>
    <w:rsid w:val="00746F07"/>
    <w:rsid w:val="00747131"/>
    <w:rsid w:val="007471E7"/>
    <w:rsid w:val="007471E9"/>
    <w:rsid w:val="007477D1"/>
    <w:rsid w:val="00747888"/>
    <w:rsid w:val="00747B31"/>
    <w:rsid w:val="00750AD6"/>
    <w:rsid w:val="00750EF8"/>
    <w:rsid w:val="00751C50"/>
    <w:rsid w:val="00751E59"/>
    <w:rsid w:val="00752A74"/>
    <w:rsid w:val="00752D41"/>
    <w:rsid w:val="00753CAA"/>
    <w:rsid w:val="0075464B"/>
    <w:rsid w:val="00754F80"/>
    <w:rsid w:val="00755138"/>
    <w:rsid w:val="0075569F"/>
    <w:rsid w:val="00755BAC"/>
    <w:rsid w:val="00755BEA"/>
    <w:rsid w:val="007563EF"/>
    <w:rsid w:val="00756A3A"/>
    <w:rsid w:val="00760004"/>
    <w:rsid w:val="00760083"/>
    <w:rsid w:val="00760840"/>
    <w:rsid w:val="00760AF1"/>
    <w:rsid w:val="00760DEA"/>
    <w:rsid w:val="00760F37"/>
    <w:rsid w:val="0076117A"/>
    <w:rsid w:val="00761445"/>
    <w:rsid w:val="0076217F"/>
    <w:rsid w:val="00762C16"/>
    <w:rsid w:val="00762D8F"/>
    <w:rsid w:val="00762DFE"/>
    <w:rsid w:val="007635D1"/>
    <w:rsid w:val="007644B5"/>
    <w:rsid w:val="007645B5"/>
    <w:rsid w:val="0076482E"/>
    <w:rsid w:val="00764FC2"/>
    <w:rsid w:val="007654AC"/>
    <w:rsid w:val="00765FD9"/>
    <w:rsid w:val="007660B6"/>
    <w:rsid w:val="0076625A"/>
    <w:rsid w:val="00766511"/>
    <w:rsid w:val="0076663D"/>
    <w:rsid w:val="0076729E"/>
    <w:rsid w:val="00767326"/>
    <w:rsid w:val="007679E6"/>
    <w:rsid w:val="00767A83"/>
    <w:rsid w:val="00767C1F"/>
    <w:rsid w:val="00767C88"/>
    <w:rsid w:val="007703DC"/>
    <w:rsid w:val="00770BF9"/>
    <w:rsid w:val="00770DAF"/>
    <w:rsid w:val="00770E3A"/>
    <w:rsid w:val="007710E1"/>
    <w:rsid w:val="0077198E"/>
    <w:rsid w:val="00771B52"/>
    <w:rsid w:val="00771E3E"/>
    <w:rsid w:val="00772506"/>
    <w:rsid w:val="007725BB"/>
    <w:rsid w:val="00772C67"/>
    <w:rsid w:val="007738DB"/>
    <w:rsid w:val="00773BDA"/>
    <w:rsid w:val="00773F14"/>
    <w:rsid w:val="00774A56"/>
    <w:rsid w:val="00774A6D"/>
    <w:rsid w:val="007754FD"/>
    <w:rsid w:val="007762CE"/>
    <w:rsid w:val="0077732D"/>
    <w:rsid w:val="0077777B"/>
    <w:rsid w:val="00777CE9"/>
    <w:rsid w:val="0078011B"/>
    <w:rsid w:val="0078035C"/>
    <w:rsid w:val="00780662"/>
    <w:rsid w:val="00780C26"/>
    <w:rsid w:val="00780F2C"/>
    <w:rsid w:val="007816C3"/>
    <w:rsid w:val="007827BA"/>
    <w:rsid w:val="00782BBB"/>
    <w:rsid w:val="00782F0B"/>
    <w:rsid w:val="00783064"/>
    <w:rsid w:val="00783546"/>
    <w:rsid w:val="0078389C"/>
    <w:rsid w:val="0078435E"/>
    <w:rsid w:val="00784828"/>
    <w:rsid w:val="00784B66"/>
    <w:rsid w:val="00784BD3"/>
    <w:rsid w:val="00785176"/>
    <w:rsid w:val="00785ABA"/>
    <w:rsid w:val="0078621F"/>
    <w:rsid w:val="00786448"/>
    <w:rsid w:val="00787C99"/>
    <w:rsid w:val="00787CEC"/>
    <w:rsid w:val="00790146"/>
    <w:rsid w:val="007902BC"/>
    <w:rsid w:val="007903E8"/>
    <w:rsid w:val="00791332"/>
    <w:rsid w:val="00791A3A"/>
    <w:rsid w:val="00791A8C"/>
    <w:rsid w:val="00791B03"/>
    <w:rsid w:val="00791BC1"/>
    <w:rsid w:val="00791C1C"/>
    <w:rsid w:val="00791C3A"/>
    <w:rsid w:val="007923DF"/>
    <w:rsid w:val="0079281E"/>
    <w:rsid w:val="00793646"/>
    <w:rsid w:val="00793E1F"/>
    <w:rsid w:val="00793E57"/>
    <w:rsid w:val="00793F0C"/>
    <w:rsid w:val="00793F89"/>
    <w:rsid w:val="007945B4"/>
    <w:rsid w:val="0079460A"/>
    <w:rsid w:val="00794E79"/>
    <w:rsid w:val="00795351"/>
    <w:rsid w:val="00795378"/>
    <w:rsid w:val="007955C2"/>
    <w:rsid w:val="00795C16"/>
    <w:rsid w:val="007964FF"/>
    <w:rsid w:val="0079675C"/>
    <w:rsid w:val="00796B21"/>
    <w:rsid w:val="00796DB2"/>
    <w:rsid w:val="00797094"/>
    <w:rsid w:val="007970EA"/>
    <w:rsid w:val="00797261"/>
    <w:rsid w:val="0079748C"/>
    <w:rsid w:val="00797C41"/>
    <w:rsid w:val="007A00AD"/>
    <w:rsid w:val="007A0468"/>
    <w:rsid w:val="007A04AB"/>
    <w:rsid w:val="007A04B4"/>
    <w:rsid w:val="007A0B83"/>
    <w:rsid w:val="007A0C19"/>
    <w:rsid w:val="007A0D44"/>
    <w:rsid w:val="007A1402"/>
    <w:rsid w:val="007A157E"/>
    <w:rsid w:val="007A19BF"/>
    <w:rsid w:val="007A2A44"/>
    <w:rsid w:val="007A2E22"/>
    <w:rsid w:val="007A2E40"/>
    <w:rsid w:val="007A2ED7"/>
    <w:rsid w:val="007A2F4E"/>
    <w:rsid w:val="007A38FA"/>
    <w:rsid w:val="007A3BF5"/>
    <w:rsid w:val="007A3D06"/>
    <w:rsid w:val="007A3E43"/>
    <w:rsid w:val="007A4F54"/>
    <w:rsid w:val="007A5186"/>
    <w:rsid w:val="007A5749"/>
    <w:rsid w:val="007A59F3"/>
    <w:rsid w:val="007A5C67"/>
    <w:rsid w:val="007A5CC9"/>
    <w:rsid w:val="007A5F4B"/>
    <w:rsid w:val="007A7297"/>
    <w:rsid w:val="007A77EC"/>
    <w:rsid w:val="007A7BC5"/>
    <w:rsid w:val="007B0319"/>
    <w:rsid w:val="007B15B9"/>
    <w:rsid w:val="007B1A8A"/>
    <w:rsid w:val="007B25AF"/>
    <w:rsid w:val="007B25C1"/>
    <w:rsid w:val="007B2AAC"/>
    <w:rsid w:val="007B39C8"/>
    <w:rsid w:val="007B3A62"/>
    <w:rsid w:val="007B3B60"/>
    <w:rsid w:val="007B43F5"/>
    <w:rsid w:val="007B4770"/>
    <w:rsid w:val="007B4BBE"/>
    <w:rsid w:val="007B4D62"/>
    <w:rsid w:val="007B4EC3"/>
    <w:rsid w:val="007B5444"/>
    <w:rsid w:val="007B5541"/>
    <w:rsid w:val="007B690E"/>
    <w:rsid w:val="007B78DE"/>
    <w:rsid w:val="007B79FF"/>
    <w:rsid w:val="007B7AFD"/>
    <w:rsid w:val="007B7B33"/>
    <w:rsid w:val="007B7D09"/>
    <w:rsid w:val="007B7E64"/>
    <w:rsid w:val="007B7F68"/>
    <w:rsid w:val="007C0342"/>
    <w:rsid w:val="007C050E"/>
    <w:rsid w:val="007C0A78"/>
    <w:rsid w:val="007C0BBF"/>
    <w:rsid w:val="007C103A"/>
    <w:rsid w:val="007C199A"/>
    <w:rsid w:val="007C1B18"/>
    <w:rsid w:val="007C1C7D"/>
    <w:rsid w:val="007C1F3F"/>
    <w:rsid w:val="007C1FA0"/>
    <w:rsid w:val="007C200A"/>
    <w:rsid w:val="007C2F7B"/>
    <w:rsid w:val="007C3067"/>
    <w:rsid w:val="007C355C"/>
    <w:rsid w:val="007C3747"/>
    <w:rsid w:val="007C390B"/>
    <w:rsid w:val="007C438A"/>
    <w:rsid w:val="007C4B1D"/>
    <w:rsid w:val="007C5F8A"/>
    <w:rsid w:val="007C60B8"/>
    <w:rsid w:val="007C60EC"/>
    <w:rsid w:val="007C6E63"/>
    <w:rsid w:val="007C737B"/>
    <w:rsid w:val="007D0675"/>
    <w:rsid w:val="007D0711"/>
    <w:rsid w:val="007D18E3"/>
    <w:rsid w:val="007D1977"/>
    <w:rsid w:val="007D1F22"/>
    <w:rsid w:val="007D205A"/>
    <w:rsid w:val="007D215A"/>
    <w:rsid w:val="007D301E"/>
    <w:rsid w:val="007D3357"/>
    <w:rsid w:val="007D38E4"/>
    <w:rsid w:val="007D3D6F"/>
    <w:rsid w:val="007D4532"/>
    <w:rsid w:val="007D5138"/>
    <w:rsid w:val="007D563D"/>
    <w:rsid w:val="007D5701"/>
    <w:rsid w:val="007D5D92"/>
    <w:rsid w:val="007D5E04"/>
    <w:rsid w:val="007D6549"/>
    <w:rsid w:val="007D6854"/>
    <w:rsid w:val="007D7344"/>
    <w:rsid w:val="007D798E"/>
    <w:rsid w:val="007E0475"/>
    <w:rsid w:val="007E0FB4"/>
    <w:rsid w:val="007E1558"/>
    <w:rsid w:val="007E1B7B"/>
    <w:rsid w:val="007E2799"/>
    <w:rsid w:val="007E2D7A"/>
    <w:rsid w:val="007E3471"/>
    <w:rsid w:val="007E39BF"/>
    <w:rsid w:val="007E39D4"/>
    <w:rsid w:val="007E3C42"/>
    <w:rsid w:val="007E3EAA"/>
    <w:rsid w:val="007E3F2A"/>
    <w:rsid w:val="007E44CA"/>
    <w:rsid w:val="007E4553"/>
    <w:rsid w:val="007E4DD7"/>
    <w:rsid w:val="007E4EA6"/>
    <w:rsid w:val="007E537B"/>
    <w:rsid w:val="007E56ED"/>
    <w:rsid w:val="007E573F"/>
    <w:rsid w:val="007E5890"/>
    <w:rsid w:val="007E64D5"/>
    <w:rsid w:val="007E662E"/>
    <w:rsid w:val="007E68EE"/>
    <w:rsid w:val="007E7060"/>
    <w:rsid w:val="007E7329"/>
    <w:rsid w:val="007E7489"/>
    <w:rsid w:val="007E7591"/>
    <w:rsid w:val="007F00F3"/>
    <w:rsid w:val="007F0100"/>
    <w:rsid w:val="007F06D2"/>
    <w:rsid w:val="007F08C3"/>
    <w:rsid w:val="007F105B"/>
    <w:rsid w:val="007F1119"/>
    <w:rsid w:val="007F14EA"/>
    <w:rsid w:val="007F19CC"/>
    <w:rsid w:val="007F2099"/>
    <w:rsid w:val="007F2485"/>
    <w:rsid w:val="007F2A84"/>
    <w:rsid w:val="007F2FA8"/>
    <w:rsid w:val="007F2FB3"/>
    <w:rsid w:val="007F35B4"/>
    <w:rsid w:val="007F3685"/>
    <w:rsid w:val="007F3E39"/>
    <w:rsid w:val="007F48CE"/>
    <w:rsid w:val="007F4F61"/>
    <w:rsid w:val="007F5129"/>
    <w:rsid w:val="007F5AF2"/>
    <w:rsid w:val="007F5EEC"/>
    <w:rsid w:val="007F60E7"/>
    <w:rsid w:val="007F680C"/>
    <w:rsid w:val="007F6C39"/>
    <w:rsid w:val="007F6E0B"/>
    <w:rsid w:val="007F74D4"/>
    <w:rsid w:val="007F7539"/>
    <w:rsid w:val="00800CAF"/>
    <w:rsid w:val="00800D83"/>
    <w:rsid w:val="00800F86"/>
    <w:rsid w:val="008013FA"/>
    <w:rsid w:val="0080175D"/>
    <w:rsid w:val="00802371"/>
    <w:rsid w:val="00802BB8"/>
    <w:rsid w:val="008030FD"/>
    <w:rsid w:val="008035E0"/>
    <w:rsid w:val="00803919"/>
    <w:rsid w:val="00804550"/>
    <w:rsid w:val="008046EE"/>
    <w:rsid w:val="00805027"/>
    <w:rsid w:val="00805A0A"/>
    <w:rsid w:val="00805DBE"/>
    <w:rsid w:val="00805EF1"/>
    <w:rsid w:val="00805F45"/>
    <w:rsid w:val="00806C41"/>
    <w:rsid w:val="00807691"/>
    <w:rsid w:val="00810E0D"/>
    <w:rsid w:val="0081104E"/>
    <w:rsid w:val="00811112"/>
    <w:rsid w:val="008113DC"/>
    <w:rsid w:val="00811CAA"/>
    <w:rsid w:val="00811FDC"/>
    <w:rsid w:val="0081200D"/>
    <w:rsid w:val="0081291F"/>
    <w:rsid w:val="00812976"/>
    <w:rsid w:val="00812D33"/>
    <w:rsid w:val="00813556"/>
    <w:rsid w:val="00813579"/>
    <w:rsid w:val="008136A5"/>
    <w:rsid w:val="00814192"/>
    <w:rsid w:val="00814285"/>
    <w:rsid w:val="008143E7"/>
    <w:rsid w:val="00814935"/>
    <w:rsid w:val="008153EE"/>
    <w:rsid w:val="00816558"/>
    <w:rsid w:val="00816941"/>
    <w:rsid w:val="00816D45"/>
    <w:rsid w:val="008170C6"/>
    <w:rsid w:val="008174D6"/>
    <w:rsid w:val="008176F3"/>
    <w:rsid w:val="00817841"/>
    <w:rsid w:val="00817966"/>
    <w:rsid w:val="00817BA8"/>
    <w:rsid w:val="00817CCA"/>
    <w:rsid w:val="00820480"/>
    <w:rsid w:val="00820C8D"/>
    <w:rsid w:val="00820FC3"/>
    <w:rsid w:val="0082129C"/>
    <w:rsid w:val="00821534"/>
    <w:rsid w:val="008217F9"/>
    <w:rsid w:val="00821884"/>
    <w:rsid w:val="00821AFF"/>
    <w:rsid w:val="00822228"/>
    <w:rsid w:val="008226CD"/>
    <w:rsid w:val="00822741"/>
    <w:rsid w:val="00822BE8"/>
    <w:rsid w:val="00822C2C"/>
    <w:rsid w:val="008239E9"/>
    <w:rsid w:val="00823D7D"/>
    <w:rsid w:val="00824075"/>
    <w:rsid w:val="008243C6"/>
    <w:rsid w:val="0082486A"/>
    <w:rsid w:val="00824959"/>
    <w:rsid w:val="00824ADC"/>
    <w:rsid w:val="00824EB1"/>
    <w:rsid w:val="00825AA5"/>
    <w:rsid w:val="00825B8D"/>
    <w:rsid w:val="00825C8B"/>
    <w:rsid w:val="00825D55"/>
    <w:rsid w:val="0082697E"/>
    <w:rsid w:val="00826BBD"/>
    <w:rsid w:val="00826E83"/>
    <w:rsid w:val="008273A3"/>
    <w:rsid w:val="008273E4"/>
    <w:rsid w:val="00827A3F"/>
    <w:rsid w:val="00827FF0"/>
    <w:rsid w:val="00830075"/>
    <w:rsid w:val="008302F8"/>
    <w:rsid w:val="008303BA"/>
    <w:rsid w:val="0083093A"/>
    <w:rsid w:val="00830B47"/>
    <w:rsid w:val="00830F2D"/>
    <w:rsid w:val="008314B4"/>
    <w:rsid w:val="00831AFC"/>
    <w:rsid w:val="00831B2E"/>
    <w:rsid w:val="00832975"/>
    <w:rsid w:val="00832CAE"/>
    <w:rsid w:val="00833A2B"/>
    <w:rsid w:val="00833B19"/>
    <w:rsid w:val="008349C1"/>
    <w:rsid w:val="00835439"/>
    <w:rsid w:val="00837E21"/>
    <w:rsid w:val="00837F43"/>
    <w:rsid w:val="00837FE1"/>
    <w:rsid w:val="008400EC"/>
    <w:rsid w:val="00840676"/>
    <w:rsid w:val="0084079E"/>
    <w:rsid w:val="00840F1D"/>
    <w:rsid w:val="00841184"/>
    <w:rsid w:val="008411DA"/>
    <w:rsid w:val="0084231F"/>
    <w:rsid w:val="00842A38"/>
    <w:rsid w:val="00842BB3"/>
    <w:rsid w:val="00842E19"/>
    <w:rsid w:val="00843796"/>
    <w:rsid w:val="00843ED8"/>
    <w:rsid w:val="00844068"/>
    <w:rsid w:val="0084417E"/>
    <w:rsid w:val="0084436B"/>
    <w:rsid w:val="008446AF"/>
    <w:rsid w:val="00846798"/>
    <w:rsid w:val="008468B3"/>
    <w:rsid w:val="00846C85"/>
    <w:rsid w:val="008472E3"/>
    <w:rsid w:val="008474CD"/>
    <w:rsid w:val="008475DB"/>
    <w:rsid w:val="00847930"/>
    <w:rsid w:val="00847A15"/>
    <w:rsid w:val="008505C0"/>
    <w:rsid w:val="00850815"/>
    <w:rsid w:val="008508A0"/>
    <w:rsid w:val="0085099E"/>
    <w:rsid w:val="00850AA1"/>
    <w:rsid w:val="00850E78"/>
    <w:rsid w:val="00850F40"/>
    <w:rsid w:val="00851006"/>
    <w:rsid w:val="008510E8"/>
    <w:rsid w:val="00851755"/>
    <w:rsid w:val="008518E3"/>
    <w:rsid w:val="00851A94"/>
    <w:rsid w:val="00851C0A"/>
    <w:rsid w:val="00851C33"/>
    <w:rsid w:val="0085223A"/>
    <w:rsid w:val="00852C69"/>
    <w:rsid w:val="0085332E"/>
    <w:rsid w:val="00853554"/>
    <w:rsid w:val="00853792"/>
    <w:rsid w:val="00853A89"/>
    <w:rsid w:val="00853A92"/>
    <w:rsid w:val="00854335"/>
    <w:rsid w:val="008547D1"/>
    <w:rsid w:val="00854BB5"/>
    <w:rsid w:val="0085559F"/>
    <w:rsid w:val="00855C0A"/>
    <w:rsid w:val="008563F9"/>
    <w:rsid w:val="0085656B"/>
    <w:rsid w:val="0085680B"/>
    <w:rsid w:val="0086002B"/>
    <w:rsid w:val="008601EE"/>
    <w:rsid w:val="00860728"/>
    <w:rsid w:val="008608FC"/>
    <w:rsid w:val="00860B56"/>
    <w:rsid w:val="00860FF6"/>
    <w:rsid w:val="00861545"/>
    <w:rsid w:val="00861C23"/>
    <w:rsid w:val="00861EAB"/>
    <w:rsid w:val="00862056"/>
    <w:rsid w:val="00862199"/>
    <w:rsid w:val="008625DF"/>
    <w:rsid w:val="008628E4"/>
    <w:rsid w:val="00862AD7"/>
    <w:rsid w:val="00862F57"/>
    <w:rsid w:val="008631D8"/>
    <w:rsid w:val="008631E8"/>
    <w:rsid w:val="00863701"/>
    <w:rsid w:val="0086381D"/>
    <w:rsid w:val="00863839"/>
    <w:rsid w:val="00864065"/>
    <w:rsid w:val="00864184"/>
    <w:rsid w:val="00864C2C"/>
    <w:rsid w:val="008661DC"/>
    <w:rsid w:val="00866209"/>
    <w:rsid w:val="008667C7"/>
    <w:rsid w:val="00866BDE"/>
    <w:rsid w:val="00866F6C"/>
    <w:rsid w:val="00870065"/>
    <w:rsid w:val="00870736"/>
    <w:rsid w:val="00870A02"/>
    <w:rsid w:val="00870C00"/>
    <w:rsid w:val="008710C9"/>
    <w:rsid w:val="008715C3"/>
    <w:rsid w:val="008719AC"/>
    <w:rsid w:val="00871A02"/>
    <w:rsid w:val="00871B44"/>
    <w:rsid w:val="00871C9C"/>
    <w:rsid w:val="0087247A"/>
    <w:rsid w:val="008725A9"/>
    <w:rsid w:val="00872602"/>
    <w:rsid w:val="0087267E"/>
    <w:rsid w:val="00872E32"/>
    <w:rsid w:val="008730F0"/>
    <w:rsid w:val="008732A1"/>
    <w:rsid w:val="00873396"/>
    <w:rsid w:val="008734C2"/>
    <w:rsid w:val="00873B43"/>
    <w:rsid w:val="00873E88"/>
    <w:rsid w:val="00873EE9"/>
    <w:rsid w:val="0087400B"/>
    <w:rsid w:val="00874026"/>
    <w:rsid w:val="00874594"/>
    <w:rsid w:val="00874D0A"/>
    <w:rsid w:val="00874D63"/>
    <w:rsid w:val="00874E77"/>
    <w:rsid w:val="008753D5"/>
    <w:rsid w:val="0087570A"/>
    <w:rsid w:val="00875DDF"/>
    <w:rsid w:val="00876522"/>
    <w:rsid w:val="0087678C"/>
    <w:rsid w:val="00876A0A"/>
    <w:rsid w:val="00876A7C"/>
    <w:rsid w:val="00876AF4"/>
    <w:rsid w:val="0087731E"/>
    <w:rsid w:val="0087790E"/>
    <w:rsid w:val="00877AC0"/>
    <w:rsid w:val="00877B7C"/>
    <w:rsid w:val="00877D39"/>
    <w:rsid w:val="00877DEA"/>
    <w:rsid w:val="00877E0B"/>
    <w:rsid w:val="008804D2"/>
    <w:rsid w:val="00880746"/>
    <w:rsid w:val="00881045"/>
    <w:rsid w:val="008810E8"/>
    <w:rsid w:val="0088112B"/>
    <w:rsid w:val="00881163"/>
    <w:rsid w:val="00881344"/>
    <w:rsid w:val="00881681"/>
    <w:rsid w:val="00881B68"/>
    <w:rsid w:val="00881D4C"/>
    <w:rsid w:val="008823B9"/>
    <w:rsid w:val="0088324E"/>
    <w:rsid w:val="0088399D"/>
    <w:rsid w:val="00883F16"/>
    <w:rsid w:val="00884048"/>
    <w:rsid w:val="008847EF"/>
    <w:rsid w:val="00884963"/>
    <w:rsid w:val="00884C55"/>
    <w:rsid w:val="00884DB2"/>
    <w:rsid w:val="00885694"/>
    <w:rsid w:val="00885E32"/>
    <w:rsid w:val="00885F81"/>
    <w:rsid w:val="008860EF"/>
    <w:rsid w:val="0088647F"/>
    <w:rsid w:val="008867D7"/>
    <w:rsid w:val="008868CD"/>
    <w:rsid w:val="008869D2"/>
    <w:rsid w:val="00887000"/>
    <w:rsid w:val="008871DC"/>
    <w:rsid w:val="00887C60"/>
    <w:rsid w:val="008902E1"/>
    <w:rsid w:val="0089055C"/>
    <w:rsid w:val="00890BB9"/>
    <w:rsid w:val="00890BF5"/>
    <w:rsid w:val="0089111D"/>
    <w:rsid w:val="008915C0"/>
    <w:rsid w:val="00891FE0"/>
    <w:rsid w:val="0089246D"/>
    <w:rsid w:val="008924BE"/>
    <w:rsid w:val="00892688"/>
    <w:rsid w:val="008932EF"/>
    <w:rsid w:val="0089341F"/>
    <w:rsid w:val="00893440"/>
    <w:rsid w:val="0089345F"/>
    <w:rsid w:val="0089545F"/>
    <w:rsid w:val="008959AD"/>
    <w:rsid w:val="00895A68"/>
    <w:rsid w:val="008975E6"/>
    <w:rsid w:val="008977C9"/>
    <w:rsid w:val="00897D8F"/>
    <w:rsid w:val="008A093C"/>
    <w:rsid w:val="008A0B45"/>
    <w:rsid w:val="008A132A"/>
    <w:rsid w:val="008A178E"/>
    <w:rsid w:val="008A284B"/>
    <w:rsid w:val="008A2D77"/>
    <w:rsid w:val="008A2E0D"/>
    <w:rsid w:val="008A32CE"/>
    <w:rsid w:val="008A3900"/>
    <w:rsid w:val="008A3CD7"/>
    <w:rsid w:val="008A3D4A"/>
    <w:rsid w:val="008A4070"/>
    <w:rsid w:val="008A4074"/>
    <w:rsid w:val="008A4634"/>
    <w:rsid w:val="008A4FCD"/>
    <w:rsid w:val="008A5213"/>
    <w:rsid w:val="008A53EA"/>
    <w:rsid w:val="008A566D"/>
    <w:rsid w:val="008A56C4"/>
    <w:rsid w:val="008A5C5F"/>
    <w:rsid w:val="008A5C78"/>
    <w:rsid w:val="008A5EA6"/>
    <w:rsid w:val="008A6CF4"/>
    <w:rsid w:val="008A74B8"/>
    <w:rsid w:val="008A789F"/>
    <w:rsid w:val="008A7A9C"/>
    <w:rsid w:val="008A7D90"/>
    <w:rsid w:val="008A7DA8"/>
    <w:rsid w:val="008B00BE"/>
    <w:rsid w:val="008B043C"/>
    <w:rsid w:val="008B08FC"/>
    <w:rsid w:val="008B0A07"/>
    <w:rsid w:val="008B143C"/>
    <w:rsid w:val="008B1A0C"/>
    <w:rsid w:val="008B2DD5"/>
    <w:rsid w:val="008B332F"/>
    <w:rsid w:val="008B3799"/>
    <w:rsid w:val="008B3A61"/>
    <w:rsid w:val="008B3BD1"/>
    <w:rsid w:val="008B3D39"/>
    <w:rsid w:val="008B45D0"/>
    <w:rsid w:val="008B4A0C"/>
    <w:rsid w:val="008B4A0E"/>
    <w:rsid w:val="008B4F81"/>
    <w:rsid w:val="008B585E"/>
    <w:rsid w:val="008B58FE"/>
    <w:rsid w:val="008B5FEF"/>
    <w:rsid w:val="008B6A3C"/>
    <w:rsid w:val="008B6DF0"/>
    <w:rsid w:val="008B6E49"/>
    <w:rsid w:val="008B6EFE"/>
    <w:rsid w:val="008B75AE"/>
    <w:rsid w:val="008B7EDC"/>
    <w:rsid w:val="008C020F"/>
    <w:rsid w:val="008C078E"/>
    <w:rsid w:val="008C0AB5"/>
    <w:rsid w:val="008C1BA6"/>
    <w:rsid w:val="008C2439"/>
    <w:rsid w:val="008C2789"/>
    <w:rsid w:val="008C28E9"/>
    <w:rsid w:val="008C2905"/>
    <w:rsid w:val="008C2E57"/>
    <w:rsid w:val="008C30DA"/>
    <w:rsid w:val="008C344B"/>
    <w:rsid w:val="008C3551"/>
    <w:rsid w:val="008C361E"/>
    <w:rsid w:val="008C3B46"/>
    <w:rsid w:val="008C3FDF"/>
    <w:rsid w:val="008C410C"/>
    <w:rsid w:val="008C4BFD"/>
    <w:rsid w:val="008C55FE"/>
    <w:rsid w:val="008C5A28"/>
    <w:rsid w:val="008C5C14"/>
    <w:rsid w:val="008C5DFF"/>
    <w:rsid w:val="008C5EAF"/>
    <w:rsid w:val="008C61C6"/>
    <w:rsid w:val="008C683C"/>
    <w:rsid w:val="008C693E"/>
    <w:rsid w:val="008C6D9D"/>
    <w:rsid w:val="008C720D"/>
    <w:rsid w:val="008C77BE"/>
    <w:rsid w:val="008C7C9E"/>
    <w:rsid w:val="008C7E1E"/>
    <w:rsid w:val="008C7E23"/>
    <w:rsid w:val="008D08F2"/>
    <w:rsid w:val="008D0962"/>
    <w:rsid w:val="008D14D9"/>
    <w:rsid w:val="008D1D37"/>
    <w:rsid w:val="008D220F"/>
    <w:rsid w:val="008D2691"/>
    <w:rsid w:val="008D26A8"/>
    <w:rsid w:val="008D28A8"/>
    <w:rsid w:val="008D3727"/>
    <w:rsid w:val="008D3BF4"/>
    <w:rsid w:val="008D40DD"/>
    <w:rsid w:val="008D410B"/>
    <w:rsid w:val="008D425B"/>
    <w:rsid w:val="008D4343"/>
    <w:rsid w:val="008D4B73"/>
    <w:rsid w:val="008D4BAA"/>
    <w:rsid w:val="008D5788"/>
    <w:rsid w:val="008D5A22"/>
    <w:rsid w:val="008D5DDE"/>
    <w:rsid w:val="008D6609"/>
    <w:rsid w:val="008D684F"/>
    <w:rsid w:val="008D6881"/>
    <w:rsid w:val="008D6C31"/>
    <w:rsid w:val="008D77E7"/>
    <w:rsid w:val="008D7951"/>
    <w:rsid w:val="008D7AE5"/>
    <w:rsid w:val="008D7B15"/>
    <w:rsid w:val="008D7B70"/>
    <w:rsid w:val="008D7B95"/>
    <w:rsid w:val="008E02A0"/>
    <w:rsid w:val="008E02C3"/>
    <w:rsid w:val="008E031F"/>
    <w:rsid w:val="008E1113"/>
    <w:rsid w:val="008E18BE"/>
    <w:rsid w:val="008E1A6D"/>
    <w:rsid w:val="008E1B79"/>
    <w:rsid w:val="008E2573"/>
    <w:rsid w:val="008E27C8"/>
    <w:rsid w:val="008E3967"/>
    <w:rsid w:val="008E3C2B"/>
    <w:rsid w:val="008E3E43"/>
    <w:rsid w:val="008E4611"/>
    <w:rsid w:val="008E4739"/>
    <w:rsid w:val="008E486A"/>
    <w:rsid w:val="008E497C"/>
    <w:rsid w:val="008E4C09"/>
    <w:rsid w:val="008E4EFA"/>
    <w:rsid w:val="008E52F6"/>
    <w:rsid w:val="008E5410"/>
    <w:rsid w:val="008E5554"/>
    <w:rsid w:val="008E5854"/>
    <w:rsid w:val="008E6BF2"/>
    <w:rsid w:val="008E6E3F"/>
    <w:rsid w:val="008E70E5"/>
    <w:rsid w:val="008E737A"/>
    <w:rsid w:val="008E73F4"/>
    <w:rsid w:val="008E7603"/>
    <w:rsid w:val="008E7D48"/>
    <w:rsid w:val="008F0979"/>
    <w:rsid w:val="008F0CC5"/>
    <w:rsid w:val="008F1698"/>
    <w:rsid w:val="008F19F7"/>
    <w:rsid w:val="008F27C5"/>
    <w:rsid w:val="008F32B7"/>
    <w:rsid w:val="008F32F9"/>
    <w:rsid w:val="008F38A6"/>
    <w:rsid w:val="008F3A72"/>
    <w:rsid w:val="008F3CC1"/>
    <w:rsid w:val="008F4130"/>
    <w:rsid w:val="008F4FD0"/>
    <w:rsid w:val="008F507A"/>
    <w:rsid w:val="008F50C1"/>
    <w:rsid w:val="008F53E0"/>
    <w:rsid w:val="008F58AD"/>
    <w:rsid w:val="008F5DF8"/>
    <w:rsid w:val="008F5ED6"/>
    <w:rsid w:val="008F646B"/>
    <w:rsid w:val="008F658F"/>
    <w:rsid w:val="008F6A91"/>
    <w:rsid w:val="008F6D31"/>
    <w:rsid w:val="008F7839"/>
    <w:rsid w:val="009001B3"/>
    <w:rsid w:val="00900781"/>
    <w:rsid w:val="00900AE0"/>
    <w:rsid w:val="00900C71"/>
    <w:rsid w:val="00901063"/>
    <w:rsid w:val="00901313"/>
    <w:rsid w:val="00901B07"/>
    <w:rsid w:val="00901BD2"/>
    <w:rsid w:val="009024D1"/>
    <w:rsid w:val="009024E6"/>
    <w:rsid w:val="009027E4"/>
    <w:rsid w:val="00902D01"/>
    <w:rsid w:val="00902E82"/>
    <w:rsid w:val="00903420"/>
    <w:rsid w:val="00903510"/>
    <w:rsid w:val="009043DA"/>
    <w:rsid w:val="00904454"/>
    <w:rsid w:val="0090480E"/>
    <w:rsid w:val="00904862"/>
    <w:rsid w:val="009048DE"/>
    <w:rsid w:val="00904AB5"/>
    <w:rsid w:val="00904FA2"/>
    <w:rsid w:val="009050DC"/>
    <w:rsid w:val="00905CA9"/>
    <w:rsid w:val="00905E9C"/>
    <w:rsid w:val="00907E19"/>
    <w:rsid w:val="00907F7C"/>
    <w:rsid w:val="009100BD"/>
    <w:rsid w:val="009104DB"/>
    <w:rsid w:val="00910552"/>
    <w:rsid w:val="009119A0"/>
    <w:rsid w:val="00911B4E"/>
    <w:rsid w:val="0091212B"/>
    <w:rsid w:val="009121D7"/>
    <w:rsid w:val="00912575"/>
    <w:rsid w:val="009125B5"/>
    <w:rsid w:val="00912B48"/>
    <w:rsid w:val="009136E2"/>
    <w:rsid w:val="00914D22"/>
    <w:rsid w:val="00914DA8"/>
    <w:rsid w:val="009151A6"/>
    <w:rsid w:val="009153C3"/>
    <w:rsid w:val="009159CD"/>
    <w:rsid w:val="00916267"/>
    <w:rsid w:val="00916901"/>
    <w:rsid w:val="009170D1"/>
    <w:rsid w:val="0091767F"/>
    <w:rsid w:val="00917E3A"/>
    <w:rsid w:val="00917E57"/>
    <w:rsid w:val="00920E6E"/>
    <w:rsid w:val="00921216"/>
    <w:rsid w:val="009213C9"/>
    <w:rsid w:val="009219B9"/>
    <w:rsid w:val="00921AD5"/>
    <w:rsid w:val="00921B9E"/>
    <w:rsid w:val="00922197"/>
    <w:rsid w:val="00922690"/>
    <w:rsid w:val="009228C4"/>
    <w:rsid w:val="00923012"/>
    <w:rsid w:val="009230BA"/>
    <w:rsid w:val="009233EB"/>
    <w:rsid w:val="00923463"/>
    <w:rsid w:val="00923BCA"/>
    <w:rsid w:val="00923EA2"/>
    <w:rsid w:val="009243E6"/>
    <w:rsid w:val="00924440"/>
    <w:rsid w:val="009245BB"/>
    <w:rsid w:val="00924C81"/>
    <w:rsid w:val="00924D2F"/>
    <w:rsid w:val="00924D4A"/>
    <w:rsid w:val="00925439"/>
    <w:rsid w:val="009258B4"/>
    <w:rsid w:val="00925C44"/>
    <w:rsid w:val="00925CA8"/>
    <w:rsid w:val="00926B8E"/>
    <w:rsid w:val="009277A9"/>
    <w:rsid w:val="00930208"/>
    <w:rsid w:val="00930AFB"/>
    <w:rsid w:val="00930E02"/>
    <w:rsid w:val="00930FAE"/>
    <w:rsid w:val="00931040"/>
    <w:rsid w:val="009314BF"/>
    <w:rsid w:val="00931502"/>
    <w:rsid w:val="00931667"/>
    <w:rsid w:val="00931932"/>
    <w:rsid w:val="009322C7"/>
    <w:rsid w:val="0093230E"/>
    <w:rsid w:val="00932613"/>
    <w:rsid w:val="00932A98"/>
    <w:rsid w:val="00932DAE"/>
    <w:rsid w:val="0093301D"/>
    <w:rsid w:val="009330CF"/>
    <w:rsid w:val="00933576"/>
    <w:rsid w:val="009335B8"/>
    <w:rsid w:val="00934262"/>
    <w:rsid w:val="00934614"/>
    <w:rsid w:val="00934854"/>
    <w:rsid w:val="00934E0F"/>
    <w:rsid w:val="009354FA"/>
    <w:rsid w:val="00935896"/>
    <w:rsid w:val="00935C9C"/>
    <w:rsid w:val="00935CFF"/>
    <w:rsid w:val="00935EE9"/>
    <w:rsid w:val="0093600F"/>
    <w:rsid w:val="0093634F"/>
    <w:rsid w:val="0093658B"/>
    <w:rsid w:val="00937046"/>
    <w:rsid w:val="009373F2"/>
    <w:rsid w:val="009374A7"/>
    <w:rsid w:val="00937864"/>
    <w:rsid w:val="00937B77"/>
    <w:rsid w:val="00940F22"/>
    <w:rsid w:val="00940FC3"/>
    <w:rsid w:val="0094152F"/>
    <w:rsid w:val="00941B67"/>
    <w:rsid w:val="00942C25"/>
    <w:rsid w:val="009430D8"/>
    <w:rsid w:val="0094343F"/>
    <w:rsid w:val="00943823"/>
    <w:rsid w:val="00943D70"/>
    <w:rsid w:val="00943DE5"/>
    <w:rsid w:val="00943EC7"/>
    <w:rsid w:val="00943F9B"/>
    <w:rsid w:val="00944434"/>
    <w:rsid w:val="00944EEB"/>
    <w:rsid w:val="00945AFA"/>
    <w:rsid w:val="00945D4C"/>
    <w:rsid w:val="009503E8"/>
    <w:rsid w:val="009504B8"/>
    <w:rsid w:val="0095075B"/>
    <w:rsid w:val="009507BA"/>
    <w:rsid w:val="0095088B"/>
    <w:rsid w:val="009508AA"/>
    <w:rsid w:val="00950ED8"/>
    <w:rsid w:val="0095113E"/>
    <w:rsid w:val="009517C3"/>
    <w:rsid w:val="00951FF8"/>
    <w:rsid w:val="0095201A"/>
    <w:rsid w:val="009522E6"/>
    <w:rsid w:val="0095251B"/>
    <w:rsid w:val="00952845"/>
    <w:rsid w:val="00952A3E"/>
    <w:rsid w:val="00952C51"/>
    <w:rsid w:val="00953600"/>
    <w:rsid w:val="00953B84"/>
    <w:rsid w:val="00953D88"/>
    <w:rsid w:val="00953E05"/>
    <w:rsid w:val="00953F3C"/>
    <w:rsid w:val="00953FD7"/>
    <w:rsid w:val="009543B7"/>
    <w:rsid w:val="00954C4C"/>
    <w:rsid w:val="00954D35"/>
    <w:rsid w:val="00954E78"/>
    <w:rsid w:val="00955111"/>
    <w:rsid w:val="00955AB6"/>
    <w:rsid w:val="00956122"/>
    <w:rsid w:val="009567D2"/>
    <w:rsid w:val="00956EA4"/>
    <w:rsid w:val="009571AB"/>
    <w:rsid w:val="00957258"/>
    <w:rsid w:val="009572E2"/>
    <w:rsid w:val="00957623"/>
    <w:rsid w:val="00957B38"/>
    <w:rsid w:val="00960430"/>
    <w:rsid w:val="00960597"/>
    <w:rsid w:val="009605CC"/>
    <w:rsid w:val="00960624"/>
    <w:rsid w:val="00960802"/>
    <w:rsid w:val="00960F4F"/>
    <w:rsid w:val="0096137E"/>
    <w:rsid w:val="009624BA"/>
    <w:rsid w:val="00962578"/>
    <w:rsid w:val="00962755"/>
    <w:rsid w:val="009632E5"/>
    <w:rsid w:val="00963841"/>
    <w:rsid w:val="0096451E"/>
    <w:rsid w:val="009648F0"/>
    <w:rsid w:val="009651A0"/>
    <w:rsid w:val="009657FE"/>
    <w:rsid w:val="00965B2C"/>
    <w:rsid w:val="009660EE"/>
    <w:rsid w:val="00966A31"/>
    <w:rsid w:val="00966E9C"/>
    <w:rsid w:val="00967141"/>
    <w:rsid w:val="00967600"/>
    <w:rsid w:val="00970312"/>
    <w:rsid w:val="00970691"/>
    <w:rsid w:val="0097069B"/>
    <w:rsid w:val="00970CB0"/>
    <w:rsid w:val="00971393"/>
    <w:rsid w:val="009719B2"/>
    <w:rsid w:val="00972074"/>
    <w:rsid w:val="009728C4"/>
    <w:rsid w:val="00972FF4"/>
    <w:rsid w:val="009735BA"/>
    <w:rsid w:val="009736CB"/>
    <w:rsid w:val="009737FF"/>
    <w:rsid w:val="00973C57"/>
    <w:rsid w:val="00973EED"/>
    <w:rsid w:val="0097451D"/>
    <w:rsid w:val="00974C2C"/>
    <w:rsid w:val="00975175"/>
    <w:rsid w:val="0097577F"/>
    <w:rsid w:val="00975A25"/>
    <w:rsid w:val="00975E86"/>
    <w:rsid w:val="0097672F"/>
    <w:rsid w:val="00976C47"/>
    <w:rsid w:val="00976E0B"/>
    <w:rsid w:val="00977327"/>
    <w:rsid w:val="00977B15"/>
    <w:rsid w:val="00980C76"/>
    <w:rsid w:val="00980E44"/>
    <w:rsid w:val="00980FF8"/>
    <w:rsid w:val="00981135"/>
    <w:rsid w:val="00981375"/>
    <w:rsid w:val="009815C4"/>
    <w:rsid w:val="00981758"/>
    <w:rsid w:val="00981D03"/>
    <w:rsid w:val="00982275"/>
    <w:rsid w:val="009824BB"/>
    <w:rsid w:val="00982801"/>
    <w:rsid w:val="00982DA2"/>
    <w:rsid w:val="00982DFA"/>
    <w:rsid w:val="00983427"/>
    <w:rsid w:val="0098422A"/>
    <w:rsid w:val="00984E18"/>
    <w:rsid w:val="009850A4"/>
    <w:rsid w:val="009853EB"/>
    <w:rsid w:val="009859AF"/>
    <w:rsid w:val="00985C8D"/>
    <w:rsid w:val="00985F64"/>
    <w:rsid w:val="00985F8D"/>
    <w:rsid w:val="009862D5"/>
    <w:rsid w:val="0098723C"/>
    <w:rsid w:val="009872BC"/>
    <w:rsid w:val="00987B62"/>
    <w:rsid w:val="0099001F"/>
    <w:rsid w:val="00990027"/>
    <w:rsid w:val="00990994"/>
    <w:rsid w:val="009909C1"/>
    <w:rsid w:val="00990DD9"/>
    <w:rsid w:val="009910CD"/>
    <w:rsid w:val="0099116A"/>
    <w:rsid w:val="00992714"/>
    <w:rsid w:val="009935B3"/>
    <w:rsid w:val="0099374A"/>
    <w:rsid w:val="009938D9"/>
    <w:rsid w:val="0099405A"/>
    <w:rsid w:val="009949C5"/>
    <w:rsid w:val="00994AE0"/>
    <w:rsid w:val="00995560"/>
    <w:rsid w:val="00995DD8"/>
    <w:rsid w:val="00995FAF"/>
    <w:rsid w:val="00996574"/>
    <w:rsid w:val="00996A4B"/>
    <w:rsid w:val="00996DB5"/>
    <w:rsid w:val="00996E17"/>
    <w:rsid w:val="00997237"/>
    <w:rsid w:val="00997450"/>
    <w:rsid w:val="00997492"/>
    <w:rsid w:val="009977C4"/>
    <w:rsid w:val="009A016C"/>
    <w:rsid w:val="009A0ACE"/>
    <w:rsid w:val="009A0B74"/>
    <w:rsid w:val="009A0B9F"/>
    <w:rsid w:val="009A0C93"/>
    <w:rsid w:val="009A0EC8"/>
    <w:rsid w:val="009A1149"/>
    <w:rsid w:val="009A148F"/>
    <w:rsid w:val="009A1490"/>
    <w:rsid w:val="009A1786"/>
    <w:rsid w:val="009A1B75"/>
    <w:rsid w:val="009A21F1"/>
    <w:rsid w:val="009A2344"/>
    <w:rsid w:val="009A2555"/>
    <w:rsid w:val="009A256B"/>
    <w:rsid w:val="009A2E19"/>
    <w:rsid w:val="009A2FD2"/>
    <w:rsid w:val="009A3010"/>
    <w:rsid w:val="009A34CA"/>
    <w:rsid w:val="009A4840"/>
    <w:rsid w:val="009A490E"/>
    <w:rsid w:val="009A49A5"/>
    <w:rsid w:val="009A4A40"/>
    <w:rsid w:val="009A5154"/>
    <w:rsid w:val="009A51C5"/>
    <w:rsid w:val="009A57DC"/>
    <w:rsid w:val="009A5A28"/>
    <w:rsid w:val="009A601E"/>
    <w:rsid w:val="009A6330"/>
    <w:rsid w:val="009A6C80"/>
    <w:rsid w:val="009A7326"/>
    <w:rsid w:val="009A7365"/>
    <w:rsid w:val="009A74EB"/>
    <w:rsid w:val="009A7643"/>
    <w:rsid w:val="009A7BFA"/>
    <w:rsid w:val="009A7C4A"/>
    <w:rsid w:val="009B0272"/>
    <w:rsid w:val="009B0536"/>
    <w:rsid w:val="009B0F39"/>
    <w:rsid w:val="009B0FBC"/>
    <w:rsid w:val="009B123D"/>
    <w:rsid w:val="009B1283"/>
    <w:rsid w:val="009B14E1"/>
    <w:rsid w:val="009B17CF"/>
    <w:rsid w:val="009B1D26"/>
    <w:rsid w:val="009B25A5"/>
    <w:rsid w:val="009B32B0"/>
    <w:rsid w:val="009B38A2"/>
    <w:rsid w:val="009B3AE9"/>
    <w:rsid w:val="009B3D0D"/>
    <w:rsid w:val="009B40E0"/>
    <w:rsid w:val="009B452A"/>
    <w:rsid w:val="009B4537"/>
    <w:rsid w:val="009B4E83"/>
    <w:rsid w:val="009B5A2E"/>
    <w:rsid w:val="009B6548"/>
    <w:rsid w:val="009B671A"/>
    <w:rsid w:val="009B687F"/>
    <w:rsid w:val="009B6B57"/>
    <w:rsid w:val="009B6EEB"/>
    <w:rsid w:val="009B7530"/>
    <w:rsid w:val="009B76E6"/>
    <w:rsid w:val="009B783F"/>
    <w:rsid w:val="009B7D76"/>
    <w:rsid w:val="009B7FB1"/>
    <w:rsid w:val="009C02C5"/>
    <w:rsid w:val="009C06AC"/>
    <w:rsid w:val="009C08BE"/>
    <w:rsid w:val="009C0990"/>
    <w:rsid w:val="009C0B0F"/>
    <w:rsid w:val="009C109C"/>
    <w:rsid w:val="009C10D1"/>
    <w:rsid w:val="009C1561"/>
    <w:rsid w:val="009C1ED4"/>
    <w:rsid w:val="009C1F16"/>
    <w:rsid w:val="009C2AAE"/>
    <w:rsid w:val="009C3458"/>
    <w:rsid w:val="009C3A4A"/>
    <w:rsid w:val="009C3D5A"/>
    <w:rsid w:val="009C4711"/>
    <w:rsid w:val="009C4918"/>
    <w:rsid w:val="009C493B"/>
    <w:rsid w:val="009C4EF7"/>
    <w:rsid w:val="009C5326"/>
    <w:rsid w:val="009C5411"/>
    <w:rsid w:val="009C5790"/>
    <w:rsid w:val="009C5BAB"/>
    <w:rsid w:val="009C5FA1"/>
    <w:rsid w:val="009C5FAE"/>
    <w:rsid w:val="009C6446"/>
    <w:rsid w:val="009C65BF"/>
    <w:rsid w:val="009C6DF3"/>
    <w:rsid w:val="009C718E"/>
    <w:rsid w:val="009C7701"/>
    <w:rsid w:val="009C7AF4"/>
    <w:rsid w:val="009C7C2B"/>
    <w:rsid w:val="009C7E48"/>
    <w:rsid w:val="009C7FE8"/>
    <w:rsid w:val="009D0C6E"/>
    <w:rsid w:val="009D0E4B"/>
    <w:rsid w:val="009D10FA"/>
    <w:rsid w:val="009D1432"/>
    <w:rsid w:val="009D15DC"/>
    <w:rsid w:val="009D16AE"/>
    <w:rsid w:val="009D1903"/>
    <w:rsid w:val="009D1CB8"/>
    <w:rsid w:val="009D2682"/>
    <w:rsid w:val="009D2AC4"/>
    <w:rsid w:val="009D2DD8"/>
    <w:rsid w:val="009D2E62"/>
    <w:rsid w:val="009D2E7A"/>
    <w:rsid w:val="009D3043"/>
    <w:rsid w:val="009D30F4"/>
    <w:rsid w:val="009D3119"/>
    <w:rsid w:val="009D3238"/>
    <w:rsid w:val="009D352E"/>
    <w:rsid w:val="009D3BC6"/>
    <w:rsid w:val="009D3E24"/>
    <w:rsid w:val="009D3F4B"/>
    <w:rsid w:val="009D45FF"/>
    <w:rsid w:val="009D4A94"/>
    <w:rsid w:val="009D4D9B"/>
    <w:rsid w:val="009D58CA"/>
    <w:rsid w:val="009D5F81"/>
    <w:rsid w:val="009D630C"/>
    <w:rsid w:val="009D645C"/>
    <w:rsid w:val="009D66D3"/>
    <w:rsid w:val="009D6838"/>
    <w:rsid w:val="009D6C31"/>
    <w:rsid w:val="009D6DAE"/>
    <w:rsid w:val="009D7E8E"/>
    <w:rsid w:val="009D7EE8"/>
    <w:rsid w:val="009E073D"/>
    <w:rsid w:val="009E0AEA"/>
    <w:rsid w:val="009E0D21"/>
    <w:rsid w:val="009E0E70"/>
    <w:rsid w:val="009E0ED8"/>
    <w:rsid w:val="009E123C"/>
    <w:rsid w:val="009E201A"/>
    <w:rsid w:val="009E22AA"/>
    <w:rsid w:val="009E28CD"/>
    <w:rsid w:val="009E2BEE"/>
    <w:rsid w:val="009E2FFE"/>
    <w:rsid w:val="009E30F4"/>
    <w:rsid w:val="009E392C"/>
    <w:rsid w:val="009E3A00"/>
    <w:rsid w:val="009E3B26"/>
    <w:rsid w:val="009E3BE6"/>
    <w:rsid w:val="009E4401"/>
    <w:rsid w:val="009E45BA"/>
    <w:rsid w:val="009E485F"/>
    <w:rsid w:val="009E4BA4"/>
    <w:rsid w:val="009E5074"/>
    <w:rsid w:val="009E5A55"/>
    <w:rsid w:val="009E5B59"/>
    <w:rsid w:val="009E5C41"/>
    <w:rsid w:val="009E6E4A"/>
    <w:rsid w:val="009E7071"/>
    <w:rsid w:val="009E72CD"/>
    <w:rsid w:val="009E7842"/>
    <w:rsid w:val="009E79D5"/>
    <w:rsid w:val="009E7AA9"/>
    <w:rsid w:val="009E7AAE"/>
    <w:rsid w:val="009E7AD7"/>
    <w:rsid w:val="009E7C0B"/>
    <w:rsid w:val="009E7F33"/>
    <w:rsid w:val="009F0053"/>
    <w:rsid w:val="009F0393"/>
    <w:rsid w:val="009F0403"/>
    <w:rsid w:val="009F0782"/>
    <w:rsid w:val="009F1112"/>
    <w:rsid w:val="009F1214"/>
    <w:rsid w:val="009F144D"/>
    <w:rsid w:val="009F1467"/>
    <w:rsid w:val="009F1901"/>
    <w:rsid w:val="009F264B"/>
    <w:rsid w:val="009F29E9"/>
    <w:rsid w:val="009F2E4B"/>
    <w:rsid w:val="009F392A"/>
    <w:rsid w:val="009F422E"/>
    <w:rsid w:val="009F4AA4"/>
    <w:rsid w:val="009F4C86"/>
    <w:rsid w:val="009F502A"/>
    <w:rsid w:val="009F57D8"/>
    <w:rsid w:val="009F580B"/>
    <w:rsid w:val="009F5A7F"/>
    <w:rsid w:val="009F5EA9"/>
    <w:rsid w:val="009F65B4"/>
    <w:rsid w:val="009F6892"/>
    <w:rsid w:val="009F6994"/>
    <w:rsid w:val="009F6D94"/>
    <w:rsid w:val="009F7006"/>
    <w:rsid w:val="009F7153"/>
    <w:rsid w:val="009F7794"/>
    <w:rsid w:val="00A0018F"/>
    <w:rsid w:val="00A00D64"/>
    <w:rsid w:val="00A01CBA"/>
    <w:rsid w:val="00A02099"/>
    <w:rsid w:val="00A02142"/>
    <w:rsid w:val="00A025E7"/>
    <w:rsid w:val="00A02F50"/>
    <w:rsid w:val="00A039FC"/>
    <w:rsid w:val="00A046C0"/>
    <w:rsid w:val="00A04751"/>
    <w:rsid w:val="00A047E2"/>
    <w:rsid w:val="00A04F84"/>
    <w:rsid w:val="00A052A7"/>
    <w:rsid w:val="00A05897"/>
    <w:rsid w:val="00A06453"/>
    <w:rsid w:val="00A06770"/>
    <w:rsid w:val="00A06C74"/>
    <w:rsid w:val="00A073E5"/>
    <w:rsid w:val="00A07647"/>
    <w:rsid w:val="00A07ADC"/>
    <w:rsid w:val="00A07B8D"/>
    <w:rsid w:val="00A10282"/>
    <w:rsid w:val="00A1030D"/>
    <w:rsid w:val="00A10DE6"/>
    <w:rsid w:val="00A11127"/>
    <w:rsid w:val="00A1152A"/>
    <w:rsid w:val="00A11A04"/>
    <w:rsid w:val="00A11B4E"/>
    <w:rsid w:val="00A11BB3"/>
    <w:rsid w:val="00A11F63"/>
    <w:rsid w:val="00A12738"/>
    <w:rsid w:val="00A1275D"/>
    <w:rsid w:val="00A127AF"/>
    <w:rsid w:val="00A127EC"/>
    <w:rsid w:val="00A12DFF"/>
    <w:rsid w:val="00A13190"/>
    <w:rsid w:val="00A1325B"/>
    <w:rsid w:val="00A1342A"/>
    <w:rsid w:val="00A135BB"/>
    <w:rsid w:val="00A136D0"/>
    <w:rsid w:val="00A13789"/>
    <w:rsid w:val="00A1391B"/>
    <w:rsid w:val="00A13DB9"/>
    <w:rsid w:val="00A142B1"/>
    <w:rsid w:val="00A144AA"/>
    <w:rsid w:val="00A14840"/>
    <w:rsid w:val="00A14AFB"/>
    <w:rsid w:val="00A14C5B"/>
    <w:rsid w:val="00A14E41"/>
    <w:rsid w:val="00A1538C"/>
    <w:rsid w:val="00A15884"/>
    <w:rsid w:val="00A161A5"/>
    <w:rsid w:val="00A16239"/>
    <w:rsid w:val="00A16940"/>
    <w:rsid w:val="00A169E9"/>
    <w:rsid w:val="00A17123"/>
    <w:rsid w:val="00A1757C"/>
    <w:rsid w:val="00A176CD"/>
    <w:rsid w:val="00A17864"/>
    <w:rsid w:val="00A17AEF"/>
    <w:rsid w:val="00A17BD5"/>
    <w:rsid w:val="00A17CA0"/>
    <w:rsid w:val="00A17E3D"/>
    <w:rsid w:val="00A202AE"/>
    <w:rsid w:val="00A21744"/>
    <w:rsid w:val="00A218E7"/>
    <w:rsid w:val="00A23088"/>
    <w:rsid w:val="00A2323B"/>
    <w:rsid w:val="00A23801"/>
    <w:rsid w:val="00A23938"/>
    <w:rsid w:val="00A23CC9"/>
    <w:rsid w:val="00A23D6A"/>
    <w:rsid w:val="00A2430B"/>
    <w:rsid w:val="00A258BD"/>
    <w:rsid w:val="00A26302"/>
    <w:rsid w:val="00A26D3D"/>
    <w:rsid w:val="00A27C9E"/>
    <w:rsid w:val="00A30003"/>
    <w:rsid w:val="00A306B1"/>
    <w:rsid w:val="00A3090D"/>
    <w:rsid w:val="00A30A5E"/>
    <w:rsid w:val="00A3100F"/>
    <w:rsid w:val="00A31890"/>
    <w:rsid w:val="00A31934"/>
    <w:rsid w:val="00A31CA4"/>
    <w:rsid w:val="00A32268"/>
    <w:rsid w:val="00A32843"/>
    <w:rsid w:val="00A32D6B"/>
    <w:rsid w:val="00A3318C"/>
    <w:rsid w:val="00A334D1"/>
    <w:rsid w:val="00A33636"/>
    <w:rsid w:val="00A336E7"/>
    <w:rsid w:val="00A3373D"/>
    <w:rsid w:val="00A342D8"/>
    <w:rsid w:val="00A35390"/>
    <w:rsid w:val="00A358F7"/>
    <w:rsid w:val="00A36892"/>
    <w:rsid w:val="00A36AC8"/>
    <w:rsid w:val="00A37B05"/>
    <w:rsid w:val="00A37F1A"/>
    <w:rsid w:val="00A406CD"/>
    <w:rsid w:val="00A41861"/>
    <w:rsid w:val="00A41B9F"/>
    <w:rsid w:val="00A423B8"/>
    <w:rsid w:val="00A42EAB"/>
    <w:rsid w:val="00A4317C"/>
    <w:rsid w:val="00A43462"/>
    <w:rsid w:val="00A439F4"/>
    <w:rsid w:val="00A43A0E"/>
    <w:rsid w:val="00A43D40"/>
    <w:rsid w:val="00A43E4C"/>
    <w:rsid w:val="00A44ECE"/>
    <w:rsid w:val="00A45AE2"/>
    <w:rsid w:val="00A45D60"/>
    <w:rsid w:val="00A4662D"/>
    <w:rsid w:val="00A46DD8"/>
    <w:rsid w:val="00A47057"/>
    <w:rsid w:val="00A47623"/>
    <w:rsid w:val="00A4773D"/>
    <w:rsid w:val="00A47902"/>
    <w:rsid w:val="00A47978"/>
    <w:rsid w:val="00A504EF"/>
    <w:rsid w:val="00A50691"/>
    <w:rsid w:val="00A506A8"/>
    <w:rsid w:val="00A511D3"/>
    <w:rsid w:val="00A51361"/>
    <w:rsid w:val="00A51662"/>
    <w:rsid w:val="00A519D9"/>
    <w:rsid w:val="00A51B89"/>
    <w:rsid w:val="00A521B4"/>
    <w:rsid w:val="00A521FA"/>
    <w:rsid w:val="00A5256D"/>
    <w:rsid w:val="00A5267A"/>
    <w:rsid w:val="00A531F5"/>
    <w:rsid w:val="00A53A5B"/>
    <w:rsid w:val="00A53C8B"/>
    <w:rsid w:val="00A54404"/>
    <w:rsid w:val="00A54C78"/>
    <w:rsid w:val="00A55326"/>
    <w:rsid w:val="00A5541A"/>
    <w:rsid w:val="00A55511"/>
    <w:rsid w:val="00A55ABD"/>
    <w:rsid w:val="00A55B3E"/>
    <w:rsid w:val="00A55B76"/>
    <w:rsid w:val="00A55DB2"/>
    <w:rsid w:val="00A567DC"/>
    <w:rsid w:val="00A575BF"/>
    <w:rsid w:val="00A576B2"/>
    <w:rsid w:val="00A579C1"/>
    <w:rsid w:val="00A57F28"/>
    <w:rsid w:val="00A57F5A"/>
    <w:rsid w:val="00A60A4A"/>
    <w:rsid w:val="00A60B60"/>
    <w:rsid w:val="00A60BDF"/>
    <w:rsid w:val="00A6139F"/>
    <w:rsid w:val="00A6190B"/>
    <w:rsid w:val="00A61934"/>
    <w:rsid w:val="00A61CA2"/>
    <w:rsid w:val="00A61CB8"/>
    <w:rsid w:val="00A61EC9"/>
    <w:rsid w:val="00A621A1"/>
    <w:rsid w:val="00A622FA"/>
    <w:rsid w:val="00A62508"/>
    <w:rsid w:val="00A62C08"/>
    <w:rsid w:val="00A62CD7"/>
    <w:rsid w:val="00A62E29"/>
    <w:rsid w:val="00A634F9"/>
    <w:rsid w:val="00A636AA"/>
    <w:rsid w:val="00A6377A"/>
    <w:rsid w:val="00A64074"/>
    <w:rsid w:val="00A64526"/>
    <w:rsid w:val="00A64635"/>
    <w:rsid w:val="00A64994"/>
    <w:rsid w:val="00A64DDD"/>
    <w:rsid w:val="00A64EDF"/>
    <w:rsid w:val="00A64FD2"/>
    <w:rsid w:val="00A65A8E"/>
    <w:rsid w:val="00A65E5F"/>
    <w:rsid w:val="00A67741"/>
    <w:rsid w:val="00A67DA9"/>
    <w:rsid w:val="00A67E64"/>
    <w:rsid w:val="00A67F96"/>
    <w:rsid w:val="00A70FCE"/>
    <w:rsid w:val="00A71084"/>
    <w:rsid w:val="00A718CB"/>
    <w:rsid w:val="00A71A10"/>
    <w:rsid w:val="00A71F3C"/>
    <w:rsid w:val="00A72452"/>
    <w:rsid w:val="00A72641"/>
    <w:rsid w:val="00A728EB"/>
    <w:rsid w:val="00A72A7F"/>
    <w:rsid w:val="00A72BA8"/>
    <w:rsid w:val="00A72BDC"/>
    <w:rsid w:val="00A72F77"/>
    <w:rsid w:val="00A732CC"/>
    <w:rsid w:val="00A73307"/>
    <w:rsid w:val="00A733E8"/>
    <w:rsid w:val="00A736A9"/>
    <w:rsid w:val="00A73BEC"/>
    <w:rsid w:val="00A73DA6"/>
    <w:rsid w:val="00A73F36"/>
    <w:rsid w:val="00A740AD"/>
    <w:rsid w:val="00A747AF"/>
    <w:rsid w:val="00A74A8F"/>
    <w:rsid w:val="00A75373"/>
    <w:rsid w:val="00A75898"/>
    <w:rsid w:val="00A759F1"/>
    <w:rsid w:val="00A75FDA"/>
    <w:rsid w:val="00A76002"/>
    <w:rsid w:val="00A7604F"/>
    <w:rsid w:val="00A76055"/>
    <w:rsid w:val="00A76CCC"/>
    <w:rsid w:val="00A77859"/>
    <w:rsid w:val="00A779BC"/>
    <w:rsid w:val="00A8048D"/>
    <w:rsid w:val="00A81986"/>
    <w:rsid w:val="00A81E97"/>
    <w:rsid w:val="00A82776"/>
    <w:rsid w:val="00A82E10"/>
    <w:rsid w:val="00A82E8C"/>
    <w:rsid w:val="00A82FC5"/>
    <w:rsid w:val="00A8402F"/>
    <w:rsid w:val="00A850CA"/>
    <w:rsid w:val="00A85824"/>
    <w:rsid w:val="00A85EAC"/>
    <w:rsid w:val="00A85FFF"/>
    <w:rsid w:val="00A8668D"/>
    <w:rsid w:val="00A86778"/>
    <w:rsid w:val="00A86A93"/>
    <w:rsid w:val="00A86E9B"/>
    <w:rsid w:val="00A872C2"/>
    <w:rsid w:val="00A876EA"/>
    <w:rsid w:val="00A878C5"/>
    <w:rsid w:val="00A87E24"/>
    <w:rsid w:val="00A9038C"/>
    <w:rsid w:val="00A90905"/>
    <w:rsid w:val="00A9112F"/>
    <w:rsid w:val="00A91689"/>
    <w:rsid w:val="00A9195E"/>
    <w:rsid w:val="00A91A70"/>
    <w:rsid w:val="00A91EE5"/>
    <w:rsid w:val="00A92279"/>
    <w:rsid w:val="00A924F6"/>
    <w:rsid w:val="00A9269A"/>
    <w:rsid w:val="00A927BC"/>
    <w:rsid w:val="00A9391D"/>
    <w:rsid w:val="00A93A4E"/>
    <w:rsid w:val="00A93A71"/>
    <w:rsid w:val="00A944DC"/>
    <w:rsid w:val="00A947B4"/>
    <w:rsid w:val="00A9565F"/>
    <w:rsid w:val="00A9570A"/>
    <w:rsid w:val="00A95B9E"/>
    <w:rsid w:val="00A960B3"/>
    <w:rsid w:val="00A965A8"/>
    <w:rsid w:val="00A969D3"/>
    <w:rsid w:val="00A96D23"/>
    <w:rsid w:val="00A97024"/>
    <w:rsid w:val="00A971BF"/>
    <w:rsid w:val="00A974DE"/>
    <w:rsid w:val="00A9779A"/>
    <w:rsid w:val="00AA0195"/>
    <w:rsid w:val="00AA08DA"/>
    <w:rsid w:val="00AA09B7"/>
    <w:rsid w:val="00AA0A4F"/>
    <w:rsid w:val="00AA0AEB"/>
    <w:rsid w:val="00AA0BAA"/>
    <w:rsid w:val="00AA0C91"/>
    <w:rsid w:val="00AA100C"/>
    <w:rsid w:val="00AA1AFE"/>
    <w:rsid w:val="00AA2000"/>
    <w:rsid w:val="00AA2114"/>
    <w:rsid w:val="00AA2121"/>
    <w:rsid w:val="00AA2217"/>
    <w:rsid w:val="00AA23A4"/>
    <w:rsid w:val="00AA29CA"/>
    <w:rsid w:val="00AA3727"/>
    <w:rsid w:val="00AA37CE"/>
    <w:rsid w:val="00AA3F6C"/>
    <w:rsid w:val="00AA4511"/>
    <w:rsid w:val="00AA4767"/>
    <w:rsid w:val="00AA574E"/>
    <w:rsid w:val="00AA5A4E"/>
    <w:rsid w:val="00AA5AC7"/>
    <w:rsid w:val="00AA5EC8"/>
    <w:rsid w:val="00AA674B"/>
    <w:rsid w:val="00AA6B72"/>
    <w:rsid w:val="00AA6FE1"/>
    <w:rsid w:val="00AA709B"/>
    <w:rsid w:val="00AA73D8"/>
    <w:rsid w:val="00AA76B4"/>
    <w:rsid w:val="00AA777F"/>
    <w:rsid w:val="00AB0165"/>
    <w:rsid w:val="00AB07D2"/>
    <w:rsid w:val="00AB08C3"/>
    <w:rsid w:val="00AB0BB1"/>
    <w:rsid w:val="00AB104B"/>
    <w:rsid w:val="00AB19F8"/>
    <w:rsid w:val="00AB236A"/>
    <w:rsid w:val="00AB24FE"/>
    <w:rsid w:val="00AB2770"/>
    <w:rsid w:val="00AB2E07"/>
    <w:rsid w:val="00AB3126"/>
    <w:rsid w:val="00AB3334"/>
    <w:rsid w:val="00AB3592"/>
    <w:rsid w:val="00AB36F8"/>
    <w:rsid w:val="00AB370C"/>
    <w:rsid w:val="00AB3741"/>
    <w:rsid w:val="00AB39F2"/>
    <w:rsid w:val="00AB3F10"/>
    <w:rsid w:val="00AB400F"/>
    <w:rsid w:val="00AB40DA"/>
    <w:rsid w:val="00AB4130"/>
    <w:rsid w:val="00AB42E9"/>
    <w:rsid w:val="00AB43D8"/>
    <w:rsid w:val="00AB4F00"/>
    <w:rsid w:val="00AB5371"/>
    <w:rsid w:val="00AB56CE"/>
    <w:rsid w:val="00AB5E76"/>
    <w:rsid w:val="00AB602E"/>
    <w:rsid w:val="00AB66D0"/>
    <w:rsid w:val="00AB6C8B"/>
    <w:rsid w:val="00AB6E62"/>
    <w:rsid w:val="00AB6EFA"/>
    <w:rsid w:val="00AB7B48"/>
    <w:rsid w:val="00AB7BE6"/>
    <w:rsid w:val="00AB7D58"/>
    <w:rsid w:val="00AB7E42"/>
    <w:rsid w:val="00AC03E4"/>
    <w:rsid w:val="00AC077E"/>
    <w:rsid w:val="00AC0CD0"/>
    <w:rsid w:val="00AC0E7F"/>
    <w:rsid w:val="00AC18B8"/>
    <w:rsid w:val="00AC1C42"/>
    <w:rsid w:val="00AC249E"/>
    <w:rsid w:val="00AC2C8B"/>
    <w:rsid w:val="00AC2FDC"/>
    <w:rsid w:val="00AC3763"/>
    <w:rsid w:val="00AC3A08"/>
    <w:rsid w:val="00AC4400"/>
    <w:rsid w:val="00AC5A2E"/>
    <w:rsid w:val="00AC638F"/>
    <w:rsid w:val="00AC65A6"/>
    <w:rsid w:val="00AC69B7"/>
    <w:rsid w:val="00AC6B0B"/>
    <w:rsid w:val="00AC6B2D"/>
    <w:rsid w:val="00AC6D60"/>
    <w:rsid w:val="00AC78BF"/>
    <w:rsid w:val="00AC7D6B"/>
    <w:rsid w:val="00AC7DCA"/>
    <w:rsid w:val="00AD0086"/>
    <w:rsid w:val="00AD064F"/>
    <w:rsid w:val="00AD1354"/>
    <w:rsid w:val="00AD1536"/>
    <w:rsid w:val="00AD1598"/>
    <w:rsid w:val="00AD187D"/>
    <w:rsid w:val="00AD1B95"/>
    <w:rsid w:val="00AD1EAB"/>
    <w:rsid w:val="00AD20C2"/>
    <w:rsid w:val="00AD26B6"/>
    <w:rsid w:val="00AD28FC"/>
    <w:rsid w:val="00AD29F9"/>
    <w:rsid w:val="00AD31B9"/>
    <w:rsid w:val="00AD35DB"/>
    <w:rsid w:val="00AD40D3"/>
    <w:rsid w:val="00AD473D"/>
    <w:rsid w:val="00AD4AB9"/>
    <w:rsid w:val="00AD56DD"/>
    <w:rsid w:val="00AD58BC"/>
    <w:rsid w:val="00AD5A41"/>
    <w:rsid w:val="00AD5A47"/>
    <w:rsid w:val="00AD6E5B"/>
    <w:rsid w:val="00AD6F15"/>
    <w:rsid w:val="00AD72C3"/>
    <w:rsid w:val="00AD7598"/>
    <w:rsid w:val="00AD7F8E"/>
    <w:rsid w:val="00AE0277"/>
    <w:rsid w:val="00AE0399"/>
    <w:rsid w:val="00AE06C8"/>
    <w:rsid w:val="00AE0934"/>
    <w:rsid w:val="00AE1B86"/>
    <w:rsid w:val="00AE1D8A"/>
    <w:rsid w:val="00AE1DEA"/>
    <w:rsid w:val="00AE31B3"/>
    <w:rsid w:val="00AE33FE"/>
    <w:rsid w:val="00AE3AF8"/>
    <w:rsid w:val="00AE3F5C"/>
    <w:rsid w:val="00AE3FFE"/>
    <w:rsid w:val="00AE4607"/>
    <w:rsid w:val="00AE469F"/>
    <w:rsid w:val="00AE4A78"/>
    <w:rsid w:val="00AE4ED6"/>
    <w:rsid w:val="00AE5393"/>
    <w:rsid w:val="00AE579F"/>
    <w:rsid w:val="00AE5A8C"/>
    <w:rsid w:val="00AE5B52"/>
    <w:rsid w:val="00AE6AED"/>
    <w:rsid w:val="00AE6C00"/>
    <w:rsid w:val="00AE6F0B"/>
    <w:rsid w:val="00AE72F0"/>
    <w:rsid w:val="00AE7594"/>
    <w:rsid w:val="00AE76C2"/>
    <w:rsid w:val="00AE7C68"/>
    <w:rsid w:val="00AE7E72"/>
    <w:rsid w:val="00AF02FF"/>
    <w:rsid w:val="00AF0645"/>
    <w:rsid w:val="00AF077A"/>
    <w:rsid w:val="00AF230B"/>
    <w:rsid w:val="00AF27E3"/>
    <w:rsid w:val="00AF2B02"/>
    <w:rsid w:val="00AF30C0"/>
    <w:rsid w:val="00AF3483"/>
    <w:rsid w:val="00AF3933"/>
    <w:rsid w:val="00AF41D5"/>
    <w:rsid w:val="00AF4680"/>
    <w:rsid w:val="00AF4D58"/>
    <w:rsid w:val="00AF4E26"/>
    <w:rsid w:val="00AF5014"/>
    <w:rsid w:val="00AF5131"/>
    <w:rsid w:val="00AF5159"/>
    <w:rsid w:val="00AF51B7"/>
    <w:rsid w:val="00AF51DC"/>
    <w:rsid w:val="00AF5952"/>
    <w:rsid w:val="00AF599D"/>
    <w:rsid w:val="00AF5A89"/>
    <w:rsid w:val="00AF5CF8"/>
    <w:rsid w:val="00AF5EAD"/>
    <w:rsid w:val="00AF610C"/>
    <w:rsid w:val="00AF6BD7"/>
    <w:rsid w:val="00AF6F9F"/>
    <w:rsid w:val="00AF72C0"/>
    <w:rsid w:val="00AF7415"/>
    <w:rsid w:val="00AF7518"/>
    <w:rsid w:val="00AF77EF"/>
    <w:rsid w:val="00AF7A86"/>
    <w:rsid w:val="00B0003A"/>
    <w:rsid w:val="00B00223"/>
    <w:rsid w:val="00B00457"/>
    <w:rsid w:val="00B0052B"/>
    <w:rsid w:val="00B00C57"/>
    <w:rsid w:val="00B01292"/>
    <w:rsid w:val="00B0148C"/>
    <w:rsid w:val="00B01958"/>
    <w:rsid w:val="00B01A13"/>
    <w:rsid w:val="00B01F34"/>
    <w:rsid w:val="00B0215F"/>
    <w:rsid w:val="00B021A6"/>
    <w:rsid w:val="00B0221D"/>
    <w:rsid w:val="00B02322"/>
    <w:rsid w:val="00B02B62"/>
    <w:rsid w:val="00B03032"/>
    <w:rsid w:val="00B03437"/>
    <w:rsid w:val="00B0388C"/>
    <w:rsid w:val="00B039DE"/>
    <w:rsid w:val="00B03E64"/>
    <w:rsid w:val="00B04747"/>
    <w:rsid w:val="00B05133"/>
    <w:rsid w:val="00B052CC"/>
    <w:rsid w:val="00B05EE0"/>
    <w:rsid w:val="00B0632C"/>
    <w:rsid w:val="00B06772"/>
    <w:rsid w:val="00B06CD5"/>
    <w:rsid w:val="00B06E5B"/>
    <w:rsid w:val="00B0705F"/>
    <w:rsid w:val="00B073E6"/>
    <w:rsid w:val="00B074F9"/>
    <w:rsid w:val="00B07877"/>
    <w:rsid w:val="00B07FD9"/>
    <w:rsid w:val="00B100F8"/>
    <w:rsid w:val="00B10348"/>
    <w:rsid w:val="00B10A9B"/>
    <w:rsid w:val="00B10AEC"/>
    <w:rsid w:val="00B10B90"/>
    <w:rsid w:val="00B10BD2"/>
    <w:rsid w:val="00B10BF1"/>
    <w:rsid w:val="00B10D62"/>
    <w:rsid w:val="00B1124E"/>
    <w:rsid w:val="00B11F7D"/>
    <w:rsid w:val="00B120FA"/>
    <w:rsid w:val="00B121AD"/>
    <w:rsid w:val="00B12A45"/>
    <w:rsid w:val="00B12AFE"/>
    <w:rsid w:val="00B12FBE"/>
    <w:rsid w:val="00B13439"/>
    <w:rsid w:val="00B1420F"/>
    <w:rsid w:val="00B14D37"/>
    <w:rsid w:val="00B14F7E"/>
    <w:rsid w:val="00B1540E"/>
    <w:rsid w:val="00B157DD"/>
    <w:rsid w:val="00B15CB6"/>
    <w:rsid w:val="00B15E6F"/>
    <w:rsid w:val="00B15F6F"/>
    <w:rsid w:val="00B161F8"/>
    <w:rsid w:val="00B1638B"/>
    <w:rsid w:val="00B16A14"/>
    <w:rsid w:val="00B16D58"/>
    <w:rsid w:val="00B17E83"/>
    <w:rsid w:val="00B20275"/>
    <w:rsid w:val="00B204F4"/>
    <w:rsid w:val="00B2075C"/>
    <w:rsid w:val="00B207DB"/>
    <w:rsid w:val="00B20B45"/>
    <w:rsid w:val="00B2117E"/>
    <w:rsid w:val="00B21648"/>
    <w:rsid w:val="00B218E3"/>
    <w:rsid w:val="00B21B7B"/>
    <w:rsid w:val="00B225CE"/>
    <w:rsid w:val="00B22682"/>
    <w:rsid w:val="00B22C0F"/>
    <w:rsid w:val="00B23918"/>
    <w:rsid w:val="00B23D63"/>
    <w:rsid w:val="00B24505"/>
    <w:rsid w:val="00B247FF"/>
    <w:rsid w:val="00B24CA2"/>
    <w:rsid w:val="00B24D2E"/>
    <w:rsid w:val="00B24DB7"/>
    <w:rsid w:val="00B2593E"/>
    <w:rsid w:val="00B25997"/>
    <w:rsid w:val="00B25BFC"/>
    <w:rsid w:val="00B25C2D"/>
    <w:rsid w:val="00B25E75"/>
    <w:rsid w:val="00B262BB"/>
    <w:rsid w:val="00B26F7A"/>
    <w:rsid w:val="00B275CA"/>
    <w:rsid w:val="00B27A13"/>
    <w:rsid w:val="00B30ECC"/>
    <w:rsid w:val="00B32716"/>
    <w:rsid w:val="00B32823"/>
    <w:rsid w:val="00B32A85"/>
    <w:rsid w:val="00B32DAA"/>
    <w:rsid w:val="00B32E65"/>
    <w:rsid w:val="00B3331F"/>
    <w:rsid w:val="00B33554"/>
    <w:rsid w:val="00B33906"/>
    <w:rsid w:val="00B33BBC"/>
    <w:rsid w:val="00B34387"/>
    <w:rsid w:val="00B34579"/>
    <w:rsid w:val="00B34846"/>
    <w:rsid w:val="00B34855"/>
    <w:rsid w:val="00B34C70"/>
    <w:rsid w:val="00B34F28"/>
    <w:rsid w:val="00B35016"/>
    <w:rsid w:val="00B35496"/>
    <w:rsid w:val="00B3578D"/>
    <w:rsid w:val="00B35920"/>
    <w:rsid w:val="00B35ED3"/>
    <w:rsid w:val="00B377AC"/>
    <w:rsid w:val="00B37998"/>
    <w:rsid w:val="00B379AE"/>
    <w:rsid w:val="00B37DF3"/>
    <w:rsid w:val="00B37EED"/>
    <w:rsid w:val="00B407C6"/>
    <w:rsid w:val="00B40CE6"/>
    <w:rsid w:val="00B4113F"/>
    <w:rsid w:val="00B41309"/>
    <w:rsid w:val="00B41A56"/>
    <w:rsid w:val="00B41B42"/>
    <w:rsid w:val="00B4240F"/>
    <w:rsid w:val="00B42679"/>
    <w:rsid w:val="00B430BD"/>
    <w:rsid w:val="00B43853"/>
    <w:rsid w:val="00B43F60"/>
    <w:rsid w:val="00B441A2"/>
    <w:rsid w:val="00B44370"/>
    <w:rsid w:val="00B450B9"/>
    <w:rsid w:val="00B45A71"/>
    <w:rsid w:val="00B45F41"/>
    <w:rsid w:val="00B462D9"/>
    <w:rsid w:val="00B4693E"/>
    <w:rsid w:val="00B472A1"/>
    <w:rsid w:val="00B47507"/>
    <w:rsid w:val="00B4782C"/>
    <w:rsid w:val="00B47CB8"/>
    <w:rsid w:val="00B50312"/>
    <w:rsid w:val="00B50772"/>
    <w:rsid w:val="00B507B3"/>
    <w:rsid w:val="00B50931"/>
    <w:rsid w:val="00B51677"/>
    <w:rsid w:val="00B51738"/>
    <w:rsid w:val="00B519F7"/>
    <w:rsid w:val="00B51F86"/>
    <w:rsid w:val="00B51F93"/>
    <w:rsid w:val="00B52001"/>
    <w:rsid w:val="00B52CB3"/>
    <w:rsid w:val="00B52E1C"/>
    <w:rsid w:val="00B53128"/>
    <w:rsid w:val="00B532A2"/>
    <w:rsid w:val="00B532CD"/>
    <w:rsid w:val="00B533EE"/>
    <w:rsid w:val="00B53B1E"/>
    <w:rsid w:val="00B54077"/>
    <w:rsid w:val="00B5428B"/>
    <w:rsid w:val="00B54A2B"/>
    <w:rsid w:val="00B54B03"/>
    <w:rsid w:val="00B54C4F"/>
    <w:rsid w:val="00B54D68"/>
    <w:rsid w:val="00B54E93"/>
    <w:rsid w:val="00B554C7"/>
    <w:rsid w:val="00B55ACB"/>
    <w:rsid w:val="00B55E7D"/>
    <w:rsid w:val="00B5668D"/>
    <w:rsid w:val="00B57CB0"/>
    <w:rsid w:val="00B60016"/>
    <w:rsid w:val="00B6091A"/>
    <w:rsid w:val="00B60B43"/>
    <w:rsid w:val="00B60D55"/>
    <w:rsid w:val="00B61432"/>
    <w:rsid w:val="00B614DC"/>
    <w:rsid w:val="00B61DF6"/>
    <w:rsid w:val="00B61F8F"/>
    <w:rsid w:val="00B62657"/>
    <w:rsid w:val="00B62684"/>
    <w:rsid w:val="00B626DA"/>
    <w:rsid w:val="00B62818"/>
    <w:rsid w:val="00B62AF8"/>
    <w:rsid w:val="00B63B3D"/>
    <w:rsid w:val="00B6400D"/>
    <w:rsid w:val="00B641BF"/>
    <w:rsid w:val="00B6436E"/>
    <w:rsid w:val="00B645C2"/>
    <w:rsid w:val="00B6516A"/>
    <w:rsid w:val="00B65503"/>
    <w:rsid w:val="00B65637"/>
    <w:rsid w:val="00B658EE"/>
    <w:rsid w:val="00B65AB9"/>
    <w:rsid w:val="00B6636F"/>
    <w:rsid w:val="00B66446"/>
    <w:rsid w:val="00B701A6"/>
    <w:rsid w:val="00B70611"/>
    <w:rsid w:val="00B7069A"/>
    <w:rsid w:val="00B70B00"/>
    <w:rsid w:val="00B710BB"/>
    <w:rsid w:val="00B7160F"/>
    <w:rsid w:val="00B71E58"/>
    <w:rsid w:val="00B7271D"/>
    <w:rsid w:val="00B74920"/>
    <w:rsid w:val="00B74B77"/>
    <w:rsid w:val="00B7523F"/>
    <w:rsid w:val="00B75767"/>
    <w:rsid w:val="00B75833"/>
    <w:rsid w:val="00B75FA8"/>
    <w:rsid w:val="00B76472"/>
    <w:rsid w:val="00B7683E"/>
    <w:rsid w:val="00B775CA"/>
    <w:rsid w:val="00B777AA"/>
    <w:rsid w:val="00B80039"/>
    <w:rsid w:val="00B81827"/>
    <w:rsid w:val="00B8226B"/>
    <w:rsid w:val="00B82415"/>
    <w:rsid w:val="00B82644"/>
    <w:rsid w:val="00B82772"/>
    <w:rsid w:val="00B82B0F"/>
    <w:rsid w:val="00B82C41"/>
    <w:rsid w:val="00B8346A"/>
    <w:rsid w:val="00B83B0E"/>
    <w:rsid w:val="00B84234"/>
    <w:rsid w:val="00B84955"/>
    <w:rsid w:val="00B84CE5"/>
    <w:rsid w:val="00B851B6"/>
    <w:rsid w:val="00B8568E"/>
    <w:rsid w:val="00B859E1"/>
    <w:rsid w:val="00B85B2C"/>
    <w:rsid w:val="00B85FBB"/>
    <w:rsid w:val="00B86B4A"/>
    <w:rsid w:val="00B86BA7"/>
    <w:rsid w:val="00B86D92"/>
    <w:rsid w:val="00B86E1F"/>
    <w:rsid w:val="00B8713F"/>
    <w:rsid w:val="00B8767E"/>
    <w:rsid w:val="00B906A1"/>
    <w:rsid w:val="00B90980"/>
    <w:rsid w:val="00B90B9F"/>
    <w:rsid w:val="00B90E34"/>
    <w:rsid w:val="00B9137C"/>
    <w:rsid w:val="00B9183A"/>
    <w:rsid w:val="00B91C62"/>
    <w:rsid w:val="00B92049"/>
    <w:rsid w:val="00B92859"/>
    <w:rsid w:val="00B92C01"/>
    <w:rsid w:val="00B93136"/>
    <w:rsid w:val="00B9338C"/>
    <w:rsid w:val="00B939BE"/>
    <w:rsid w:val="00B939F5"/>
    <w:rsid w:val="00B9444C"/>
    <w:rsid w:val="00B94816"/>
    <w:rsid w:val="00B94B87"/>
    <w:rsid w:val="00B95285"/>
    <w:rsid w:val="00B95B22"/>
    <w:rsid w:val="00B95F17"/>
    <w:rsid w:val="00B96012"/>
    <w:rsid w:val="00B96030"/>
    <w:rsid w:val="00B96964"/>
    <w:rsid w:val="00B96AD8"/>
    <w:rsid w:val="00B97999"/>
    <w:rsid w:val="00BA00BA"/>
    <w:rsid w:val="00BA01A1"/>
    <w:rsid w:val="00BA04C8"/>
    <w:rsid w:val="00BA0519"/>
    <w:rsid w:val="00BA0EAD"/>
    <w:rsid w:val="00BA10B6"/>
    <w:rsid w:val="00BA137A"/>
    <w:rsid w:val="00BA153F"/>
    <w:rsid w:val="00BA156C"/>
    <w:rsid w:val="00BA1D60"/>
    <w:rsid w:val="00BA2778"/>
    <w:rsid w:val="00BA34A8"/>
    <w:rsid w:val="00BA363B"/>
    <w:rsid w:val="00BA3767"/>
    <w:rsid w:val="00BA3BF3"/>
    <w:rsid w:val="00BA3C7F"/>
    <w:rsid w:val="00BA3D75"/>
    <w:rsid w:val="00BA410F"/>
    <w:rsid w:val="00BA424C"/>
    <w:rsid w:val="00BA48A4"/>
    <w:rsid w:val="00BA5083"/>
    <w:rsid w:val="00BA5543"/>
    <w:rsid w:val="00BA5837"/>
    <w:rsid w:val="00BA58AD"/>
    <w:rsid w:val="00BA59A3"/>
    <w:rsid w:val="00BA5A5A"/>
    <w:rsid w:val="00BA5CF3"/>
    <w:rsid w:val="00BA61E9"/>
    <w:rsid w:val="00BA654C"/>
    <w:rsid w:val="00BA6C25"/>
    <w:rsid w:val="00BA6CFD"/>
    <w:rsid w:val="00BA6FCA"/>
    <w:rsid w:val="00BA73BF"/>
    <w:rsid w:val="00BA771A"/>
    <w:rsid w:val="00BA77F2"/>
    <w:rsid w:val="00BA79ED"/>
    <w:rsid w:val="00BB0280"/>
    <w:rsid w:val="00BB0593"/>
    <w:rsid w:val="00BB05BF"/>
    <w:rsid w:val="00BB0710"/>
    <w:rsid w:val="00BB0D02"/>
    <w:rsid w:val="00BB1096"/>
    <w:rsid w:val="00BB1664"/>
    <w:rsid w:val="00BB17D2"/>
    <w:rsid w:val="00BB1D44"/>
    <w:rsid w:val="00BB1E3B"/>
    <w:rsid w:val="00BB2380"/>
    <w:rsid w:val="00BB246C"/>
    <w:rsid w:val="00BB262F"/>
    <w:rsid w:val="00BB2FC0"/>
    <w:rsid w:val="00BB32D8"/>
    <w:rsid w:val="00BB34EA"/>
    <w:rsid w:val="00BB36C4"/>
    <w:rsid w:val="00BB40B7"/>
    <w:rsid w:val="00BB42CE"/>
    <w:rsid w:val="00BB4585"/>
    <w:rsid w:val="00BB45C0"/>
    <w:rsid w:val="00BB4734"/>
    <w:rsid w:val="00BB4B90"/>
    <w:rsid w:val="00BB4BF7"/>
    <w:rsid w:val="00BB4CFA"/>
    <w:rsid w:val="00BB5209"/>
    <w:rsid w:val="00BB5355"/>
    <w:rsid w:val="00BB5E48"/>
    <w:rsid w:val="00BB6002"/>
    <w:rsid w:val="00BB6014"/>
    <w:rsid w:val="00BB6876"/>
    <w:rsid w:val="00BB6AD3"/>
    <w:rsid w:val="00BB6AF1"/>
    <w:rsid w:val="00BB6FFF"/>
    <w:rsid w:val="00BB74D7"/>
    <w:rsid w:val="00BB7589"/>
    <w:rsid w:val="00BB7727"/>
    <w:rsid w:val="00BC01F5"/>
    <w:rsid w:val="00BC0469"/>
    <w:rsid w:val="00BC0B8E"/>
    <w:rsid w:val="00BC0C10"/>
    <w:rsid w:val="00BC0DF0"/>
    <w:rsid w:val="00BC1247"/>
    <w:rsid w:val="00BC1BBC"/>
    <w:rsid w:val="00BC1DBE"/>
    <w:rsid w:val="00BC1F5D"/>
    <w:rsid w:val="00BC2549"/>
    <w:rsid w:val="00BC3303"/>
    <w:rsid w:val="00BC3897"/>
    <w:rsid w:val="00BC3926"/>
    <w:rsid w:val="00BC463F"/>
    <w:rsid w:val="00BC4FB0"/>
    <w:rsid w:val="00BC5B8C"/>
    <w:rsid w:val="00BC5C25"/>
    <w:rsid w:val="00BC5EEC"/>
    <w:rsid w:val="00BC620F"/>
    <w:rsid w:val="00BC67F7"/>
    <w:rsid w:val="00BC6EA6"/>
    <w:rsid w:val="00BC74E1"/>
    <w:rsid w:val="00BC77EC"/>
    <w:rsid w:val="00BC7AD1"/>
    <w:rsid w:val="00BD00DA"/>
    <w:rsid w:val="00BD050D"/>
    <w:rsid w:val="00BD14BB"/>
    <w:rsid w:val="00BD1BE2"/>
    <w:rsid w:val="00BD1C94"/>
    <w:rsid w:val="00BD1FB9"/>
    <w:rsid w:val="00BD1FCA"/>
    <w:rsid w:val="00BD2094"/>
    <w:rsid w:val="00BD2304"/>
    <w:rsid w:val="00BD2354"/>
    <w:rsid w:val="00BD273A"/>
    <w:rsid w:val="00BD28B1"/>
    <w:rsid w:val="00BD28E7"/>
    <w:rsid w:val="00BD2AE6"/>
    <w:rsid w:val="00BD2B6D"/>
    <w:rsid w:val="00BD3057"/>
    <w:rsid w:val="00BD3A32"/>
    <w:rsid w:val="00BD3BE8"/>
    <w:rsid w:val="00BD415D"/>
    <w:rsid w:val="00BD4692"/>
    <w:rsid w:val="00BD4B48"/>
    <w:rsid w:val="00BD5131"/>
    <w:rsid w:val="00BD56DC"/>
    <w:rsid w:val="00BD5EFD"/>
    <w:rsid w:val="00BD7185"/>
    <w:rsid w:val="00BD766A"/>
    <w:rsid w:val="00BD771F"/>
    <w:rsid w:val="00BD7A20"/>
    <w:rsid w:val="00BD7ACB"/>
    <w:rsid w:val="00BD7DC0"/>
    <w:rsid w:val="00BD7E0A"/>
    <w:rsid w:val="00BD7FC8"/>
    <w:rsid w:val="00BE02AA"/>
    <w:rsid w:val="00BE0317"/>
    <w:rsid w:val="00BE138E"/>
    <w:rsid w:val="00BE1604"/>
    <w:rsid w:val="00BE169C"/>
    <w:rsid w:val="00BE1C85"/>
    <w:rsid w:val="00BE244B"/>
    <w:rsid w:val="00BE2B51"/>
    <w:rsid w:val="00BE2CE5"/>
    <w:rsid w:val="00BE2EB0"/>
    <w:rsid w:val="00BE31F7"/>
    <w:rsid w:val="00BE35CC"/>
    <w:rsid w:val="00BE370C"/>
    <w:rsid w:val="00BE397F"/>
    <w:rsid w:val="00BE4E14"/>
    <w:rsid w:val="00BE53CC"/>
    <w:rsid w:val="00BE5609"/>
    <w:rsid w:val="00BE5859"/>
    <w:rsid w:val="00BE5A60"/>
    <w:rsid w:val="00BE5AAF"/>
    <w:rsid w:val="00BE5D5C"/>
    <w:rsid w:val="00BE5F98"/>
    <w:rsid w:val="00BE6154"/>
    <w:rsid w:val="00BE6430"/>
    <w:rsid w:val="00BE6594"/>
    <w:rsid w:val="00BE6953"/>
    <w:rsid w:val="00BE7630"/>
    <w:rsid w:val="00BE78D1"/>
    <w:rsid w:val="00BF0355"/>
    <w:rsid w:val="00BF0B59"/>
    <w:rsid w:val="00BF13EF"/>
    <w:rsid w:val="00BF1547"/>
    <w:rsid w:val="00BF18A8"/>
    <w:rsid w:val="00BF1A6E"/>
    <w:rsid w:val="00BF1BCD"/>
    <w:rsid w:val="00BF1C30"/>
    <w:rsid w:val="00BF1E4A"/>
    <w:rsid w:val="00BF28BC"/>
    <w:rsid w:val="00BF29FB"/>
    <w:rsid w:val="00BF2C62"/>
    <w:rsid w:val="00BF2E3E"/>
    <w:rsid w:val="00BF343D"/>
    <w:rsid w:val="00BF3727"/>
    <w:rsid w:val="00BF37EA"/>
    <w:rsid w:val="00BF3ACF"/>
    <w:rsid w:val="00BF3D99"/>
    <w:rsid w:val="00BF48DF"/>
    <w:rsid w:val="00BF4EDE"/>
    <w:rsid w:val="00BF5016"/>
    <w:rsid w:val="00BF5514"/>
    <w:rsid w:val="00BF57F7"/>
    <w:rsid w:val="00BF5D5B"/>
    <w:rsid w:val="00BF6C28"/>
    <w:rsid w:val="00BF6FDC"/>
    <w:rsid w:val="00BF7235"/>
    <w:rsid w:val="00BF72C7"/>
    <w:rsid w:val="00BF7C44"/>
    <w:rsid w:val="00C0057C"/>
    <w:rsid w:val="00C010AF"/>
    <w:rsid w:val="00C0112F"/>
    <w:rsid w:val="00C0195A"/>
    <w:rsid w:val="00C02263"/>
    <w:rsid w:val="00C027D3"/>
    <w:rsid w:val="00C02DFE"/>
    <w:rsid w:val="00C02EBF"/>
    <w:rsid w:val="00C037DD"/>
    <w:rsid w:val="00C03824"/>
    <w:rsid w:val="00C038E7"/>
    <w:rsid w:val="00C03B39"/>
    <w:rsid w:val="00C03E6A"/>
    <w:rsid w:val="00C03FA5"/>
    <w:rsid w:val="00C04004"/>
    <w:rsid w:val="00C0406A"/>
    <w:rsid w:val="00C040CF"/>
    <w:rsid w:val="00C040E7"/>
    <w:rsid w:val="00C04797"/>
    <w:rsid w:val="00C048C6"/>
    <w:rsid w:val="00C04EA8"/>
    <w:rsid w:val="00C05C7F"/>
    <w:rsid w:val="00C05E2F"/>
    <w:rsid w:val="00C05FC9"/>
    <w:rsid w:val="00C060F3"/>
    <w:rsid w:val="00C060F7"/>
    <w:rsid w:val="00C0615C"/>
    <w:rsid w:val="00C06DAB"/>
    <w:rsid w:val="00C06F57"/>
    <w:rsid w:val="00C07373"/>
    <w:rsid w:val="00C0751F"/>
    <w:rsid w:val="00C10015"/>
    <w:rsid w:val="00C109EE"/>
    <w:rsid w:val="00C10DB8"/>
    <w:rsid w:val="00C111A7"/>
    <w:rsid w:val="00C11334"/>
    <w:rsid w:val="00C1145D"/>
    <w:rsid w:val="00C117FF"/>
    <w:rsid w:val="00C11926"/>
    <w:rsid w:val="00C12D2F"/>
    <w:rsid w:val="00C12EDB"/>
    <w:rsid w:val="00C130B1"/>
    <w:rsid w:val="00C13299"/>
    <w:rsid w:val="00C136E1"/>
    <w:rsid w:val="00C14033"/>
    <w:rsid w:val="00C147A7"/>
    <w:rsid w:val="00C14918"/>
    <w:rsid w:val="00C14966"/>
    <w:rsid w:val="00C14980"/>
    <w:rsid w:val="00C14BFE"/>
    <w:rsid w:val="00C150D0"/>
    <w:rsid w:val="00C157A7"/>
    <w:rsid w:val="00C166E1"/>
    <w:rsid w:val="00C1748E"/>
    <w:rsid w:val="00C175BE"/>
    <w:rsid w:val="00C17797"/>
    <w:rsid w:val="00C17A1A"/>
    <w:rsid w:val="00C17CCE"/>
    <w:rsid w:val="00C20167"/>
    <w:rsid w:val="00C210F2"/>
    <w:rsid w:val="00C21C70"/>
    <w:rsid w:val="00C21C8D"/>
    <w:rsid w:val="00C21FA7"/>
    <w:rsid w:val="00C2247B"/>
    <w:rsid w:val="00C22537"/>
    <w:rsid w:val="00C2334A"/>
    <w:rsid w:val="00C24288"/>
    <w:rsid w:val="00C24458"/>
    <w:rsid w:val="00C24A93"/>
    <w:rsid w:val="00C24DC6"/>
    <w:rsid w:val="00C25897"/>
    <w:rsid w:val="00C25C3D"/>
    <w:rsid w:val="00C26162"/>
    <w:rsid w:val="00C261EC"/>
    <w:rsid w:val="00C266E7"/>
    <w:rsid w:val="00C26904"/>
    <w:rsid w:val="00C269F6"/>
    <w:rsid w:val="00C27072"/>
    <w:rsid w:val="00C27882"/>
    <w:rsid w:val="00C30890"/>
    <w:rsid w:val="00C30CA2"/>
    <w:rsid w:val="00C3179E"/>
    <w:rsid w:val="00C31F3E"/>
    <w:rsid w:val="00C321EE"/>
    <w:rsid w:val="00C324F6"/>
    <w:rsid w:val="00C32A94"/>
    <w:rsid w:val="00C33867"/>
    <w:rsid w:val="00C33978"/>
    <w:rsid w:val="00C34411"/>
    <w:rsid w:val="00C34565"/>
    <w:rsid w:val="00C349C7"/>
    <w:rsid w:val="00C35B97"/>
    <w:rsid w:val="00C361F2"/>
    <w:rsid w:val="00C3690D"/>
    <w:rsid w:val="00C375BD"/>
    <w:rsid w:val="00C37645"/>
    <w:rsid w:val="00C37659"/>
    <w:rsid w:val="00C37794"/>
    <w:rsid w:val="00C405D4"/>
    <w:rsid w:val="00C4078F"/>
    <w:rsid w:val="00C40C3B"/>
    <w:rsid w:val="00C4105D"/>
    <w:rsid w:val="00C41138"/>
    <w:rsid w:val="00C4135C"/>
    <w:rsid w:val="00C413CC"/>
    <w:rsid w:val="00C4150E"/>
    <w:rsid w:val="00C42B84"/>
    <w:rsid w:val="00C42DBC"/>
    <w:rsid w:val="00C43061"/>
    <w:rsid w:val="00C43068"/>
    <w:rsid w:val="00C4349B"/>
    <w:rsid w:val="00C436E5"/>
    <w:rsid w:val="00C43A16"/>
    <w:rsid w:val="00C43B16"/>
    <w:rsid w:val="00C44F56"/>
    <w:rsid w:val="00C4554E"/>
    <w:rsid w:val="00C45592"/>
    <w:rsid w:val="00C46431"/>
    <w:rsid w:val="00C4657A"/>
    <w:rsid w:val="00C46995"/>
    <w:rsid w:val="00C46A0F"/>
    <w:rsid w:val="00C46FA6"/>
    <w:rsid w:val="00C475FE"/>
    <w:rsid w:val="00C47C3C"/>
    <w:rsid w:val="00C47DD8"/>
    <w:rsid w:val="00C50E6B"/>
    <w:rsid w:val="00C5100A"/>
    <w:rsid w:val="00C51432"/>
    <w:rsid w:val="00C5156D"/>
    <w:rsid w:val="00C52040"/>
    <w:rsid w:val="00C527D6"/>
    <w:rsid w:val="00C52E4E"/>
    <w:rsid w:val="00C532D2"/>
    <w:rsid w:val="00C5360C"/>
    <w:rsid w:val="00C53BBD"/>
    <w:rsid w:val="00C53DF9"/>
    <w:rsid w:val="00C54CFF"/>
    <w:rsid w:val="00C55397"/>
    <w:rsid w:val="00C55BE6"/>
    <w:rsid w:val="00C55C41"/>
    <w:rsid w:val="00C55DEA"/>
    <w:rsid w:val="00C56738"/>
    <w:rsid w:val="00C567CE"/>
    <w:rsid w:val="00C56C1D"/>
    <w:rsid w:val="00C57696"/>
    <w:rsid w:val="00C57EA2"/>
    <w:rsid w:val="00C6034D"/>
    <w:rsid w:val="00C60382"/>
    <w:rsid w:val="00C605C1"/>
    <w:rsid w:val="00C60EF4"/>
    <w:rsid w:val="00C610DF"/>
    <w:rsid w:val="00C615DB"/>
    <w:rsid w:val="00C61C5B"/>
    <w:rsid w:val="00C622CB"/>
    <w:rsid w:val="00C6241D"/>
    <w:rsid w:val="00C62A77"/>
    <w:rsid w:val="00C63400"/>
    <w:rsid w:val="00C63C1B"/>
    <w:rsid w:val="00C63F14"/>
    <w:rsid w:val="00C646ED"/>
    <w:rsid w:val="00C648BB"/>
    <w:rsid w:val="00C64941"/>
    <w:rsid w:val="00C64BF6"/>
    <w:rsid w:val="00C65DF1"/>
    <w:rsid w:val="00C66274"/>
    <w:rsid w:val="00C66524"/>
    <w:rsid w:val="00C66596"/>
    <w:rsid w:val="00C667D3"/>
    <w:rsid w:val="00C66B4B"/>
    <w:rsid w:val="00C67354"/>
    <w:rsid w:val="00C70029"/>
    <w:rsid w:val="00C70149"/>
    <w:rsid w:val="00C709F3"/>
    <w:rsid w:val="00C710AC"/>
    <w:rsid w:val="00C713F2"/>
    <w:rsid w:val="00C716B9"/>
    <w:rsid w:val="00C71904"/>
    <w:rsid w:val="00C71B21"/>
    <w:rsid w:val="00C71BC8"/>
    <w:rsid w:val="00C72314"/>
    <w:rsid w:val="00C72788"/>
    <w:rsid w:val="00C72BB6"/>
    <w:rsid w:val="00C72D2A"/>
    <w:rsid w:val="00C72DA0"/>
    <w:rsid w:val="00C72EE6"/>
    <w:rsid w:val="00C72FBA"/>
    <w:rsid w:val="00C73310"/>
    <w:rsid w:val="00C73FB3"/>
    <w:rsid w:val="00C744CA"/>
    <w:rsid w:val="00C744F0"/>
    <w:rsid w:val="00C74925"/>
    <w:rsid w:val="00C74D56"/>
    <w:rsid w:val="00C74DAE"/>
    <w:rsid w:val="00C74FF2"/>
    <w:rsid w:val="00C750EF"/>
    <w:rsid w:val="00C750FF"/>
    <w:rsid w:val="00C75672"/>
    <w:rsid w:val="00C7599F"/>
    <w:rsid w:val="00C75A77"/>
    <w:rsid w:val="00C75D57"/>
    <w:rsid w:val="00C76239"/>
    <w:rsid w:val="00C7663C"/>
    <w:rsid w:val="00C76EBE"/>
    <w:rsid w:val="00C7708C"/>
    <w:rsid w:val="00C77980"/>
    <w:rsid w:val="00C77B92"/>
    <w:rsid w:val="00C77D10"/>
    <w:rsid w:val="00C809D2"/>
    <w:rsid w:val="00C8106F"/>
    <w:rsid w:val="00C81154"/>
    <w:rsid w:val="00C81D7A"/>
    <w:rsid w:val="00C82659"/>
    <w:rsid w:val="00C82C3C"/>
    <w:rsid w:val="00C82E26"/>
    <w:rsid w:val="00C83CFF"/>
    <w:rsid w:val="00C83FEE"/>
    <w:rsid w:val="00C84366"/>
    <w:rsid w:val="00C84815"/>
    <w:rsid w:val="00C851D5"/>
    <w:rsid w:val="00C85386"/>
    <w:rsid w:val="00C85601"/>
    <w:rsid w:val="00C85CE2"/>
    <w:rsid w:val="00C85D1F"/>
    <w:rsid w:val="00C863BE"/>
    <w:rsid w:val="00C866E5"/>
    <w:rsid w:val="00C866FB"/>
    <w:rsid w:val="00C868CC"/>
    <w:rsid w:val="00C875BD"/>
    <w:rsid w:val="00C87600"/>
    <w:rsid w:val="00C87BCC"/>
    <w:rsid w:val="00C87C8C"/>
    <w:rsid w:val="00C9002F"/>
    <w:rsid w:val="00C90F34"/>
    <w:rsid w:val="00C911C9"/>
    <w:rsid w:val="00C91769"/>
    <w:rsid w:val="00C91FFF"/>
    <w:rsid w:val="00C923D4"/>
    <w:rsid w:val="00C923E6"/>
    <w:rsid w:val="00C92720"/>
    <w:rsid w:val="00C92E86"/>
    <w:rsid w:val="00C93642"/>
    <w:rsid w:val="00C9388D"/>
    <w:rsid w:val="00C93AE4"/>
    <w:rsid w:val="00C9430B"/>
    <w:rsid w:val="00C94363"/>
    <w:rsid w:val="00C945FE"/>
    <w:rsid w:val="00C94791"/>
    <w:rsid w:val="00C94F5D"/>
    <w:rsid w:val="00C956A6"/>
    <w:rsid w:val="00C962CD"/>
    <w:rsid w:val="00C96547"/>
    <w:rsid w:val="00C967C8"/>
    <w:rsid w:val="00C969D5"/>
    <w:rsid w:val="00C96E2D"/>
    <w:rsid w:val="00C96E89"/>
    <w:rsid w:val="00C97DDF"/>
    <w:rsid w:val="00CA05A8"/>
    <w:rsid w:val="00CA0625"/>
    <w:rsid w:val="00CA0833"/>
    <w:rsid w:val="00CA0A06"/>
    <w:rsid w:val="00CA0BE5"/>
    <w:rsid w:val="00CA12FA"/>
    <w:rsid w:val="00CA1DC1"/>
    <w:rsid w:val="00CA21B0"/>
    <w:rsid w:val="00CA220C"/>
    <w:rsid w:val="00CA2221"/>
    <w:rsid w:val="00CA22A6"/>
    <w:rsid w:val="00CA3475"/>
    <w:rsid w:val="00CA3637"/>
    <w:rsid w:val="00CA36F9"/>
    <w:rsid w:val="00CA3DEA"/>
    <w:rsid w:val="00CA3ED8"/>
    <w:rsid w:val="00CA42F7"/>
    <w:rsid w:val="00CA45AB"/>
    <w:rsid w:val="00CA49ED"/>
    <w:rsid w:val="00CA4AF7"/>
    <w:rsid w:val="00CA4B5A"/>
    <w:rsid w:val="00CA523C"/>
    <w:rsid w:val="00CA5C6A"/>
    <w:rsid w:val="00CA60E5"/>
    <w:rsid w:val="00CA623B"/>
    <w:rsid w:val="00CA652A"/>
    <w:rsid w:val="00CA65F8"/>
    <w:rsid w:val="00CA6B44"/>
    <w:rsid w:val="00CA6B7C"/>
    <w:rsid w:val="00CA6BFF"/>
    <w:rsid w:val="00CA7474"/>
    <w:rsid w:val="00CA7B60"/>
    <w:rsid w:val="00CB035D"/>
    <w:rsid w:val="00CB07EA"/>
    <w:rsid w:val="00CB1117"/>
    <w:rsid w:val="00CB1184"/>
    <w:rsid w:val="00CB12BC"/>
    <w:rsid w:val="00CB141F"/>
    <w:rsid w:val="00CB207F"/>
    <w:rsid w:val="00CB20FA"/>
    <w:rsid w:val="00CB2397"/>
    <w:rsid w:val="00CB27C5"/>
    <w:rsid w:val="00CB2876"/>
    <w:rsid w:val="00CB2BFE"/>
    <w:rsid w:val="00CB2CD2"/>
    <w:rsid w:val="00CB30D3"/>
    <w:rsid w:val="00CB3382"/>
    <w:rsid w:val="00CB3B6D"/>
    <w:rsid w:val="00CB3DF5"/>
    <w:rsid w:val="00CB4654"/>
    <w:rsid w:val="00CB46C0"/>
    <w:rsid w:val="00CB5002"/>
    <w:rsid w:val="00CB55B2"/>
    <w:rsid w:val="00CB56CA"/>
    <w:rsid w:val="00CB592B"/>
    <w:rsid w:val="00CB61C2"/>
    <w:rsid w:val="00CB62B9"/>
    <w:rsid w:val="00CB688E"/>
    <w:rsid w:val="00CB69E5"/>
    <w:rsid w:val="00CB6E6E"/>
    <w:rsid w:val="00CB71BA"/>
    <w:rsid w:val="00CB71C2"/>
    <w:rsid w:val="00CB7745"/>
    <w:rsid w:val="00CC0454"/>
    <w:rsid w:val="00CC078B"/>
    <w:rsid w:val="00CC0842"/>
    <w:rsid w:val="00CC1139"/>
    <w:rsid w:val="00CC1147"/>
    <w:rsid w:val="00CC17BE"/>
    <w:rsid w:val="00CC18E5"/>
    <w:rsid w:val="00CC1B22"/>
    <w:rsid w:val="00CC1CCE"/>
    <w:rsid w:val="00CC21F6"/>
    <w:rsid w:val="00CC23B4"/>
    <w:rsid w:val="00CC28D1"/>
    <w:rsid w:val="00CC2E7B"/>
    <w:rsid w:val="00CC32D1"/>
    <w:rsid w:val="00CC33BF"/>
    <w:rsid w:val="00CC340D"/>
    <w:rsid w:val="00CC3585"/>
    <w:rsid w:val="00CC35FC"/>
    <w:rsid w:val="00CC36FC"/>
    <w:rsid w:val="00CC38B3"/>
    <w:rsid w:val="00CC38EA"/>
    <w:rsid w:val="00CC3BA8"/>
    <w:rsid w:val="00CC47AD"/>
    <w:rsid w:val="00CC4BFB"/>
    <w:rsid w:val="00CC52C1"/>
    <w:rsid w:val="00CC5E08"/>
    <w:rsid w:val="00CC675D"/>
    <w:rsid w:val="00CC69E4"/>
    <w:rsid w:val="00CC6FCD"/>
    <w:rsid w:val="00CC70AC"/>
    <w:rsid w:val="00CC76DC"/>
    <w:rsid w:val="00CC7CF0"/>
    <w:rsid w:val="00CD11EF"/>
    <w:rsid w:val="00CD1289"/>
    <w:rsid w:val="00CD136A"/>
    <w:rsid w:val="00CD16AE"/>
    <w:rsid w:val="00CD18C0"/>
    <w:rsid w:val="00CD18C9"/>
    <w:rsid w:val="00CD1969"/>
    <w:rsid w:val="00CD1F5A"/>
    <w:rsid w:val="00CD1FC1"/>
    <w:rsid w:val="00CD2247"/>
    <w:rsid w:val="00CD2925"/>
    <w:rsid w:val="00CD2BFF"/>
    <w:rsid w:val="00CD31D0"/>
    <w:rsid w:val="00CD3BB2"/>
    <w:rsid w:val="00CD3F14"/>
    <w:rsid w:val="00CD4148"/>
    <w:rsid w:val="00CD478C"/>
    <w:rsid w:val="00CD49A2"/>
    <w:rsid w:val="00CD519D"/>
    <w:rsid w:val="00CD51CB"/>
    <w:rsid w:val="00CD5C5C"/>
    <w:rsid w:val="00CD605D"/>
    <w:rsid w:val="00CD6235"/>
    <w:rsid w:val="00CD65AF"/>
    <w:rsid w:val="00CD6A6F"/>
    <w:rsid w:val="00CD6A84"/>
    <w:rsid w:val="00CD711B"/>
    <w:rsid w:val="00CD728D"/>
    <w:rsid w:val="00CD7ED0"/>
    <w:rsid w:val="00CE01DC"/>
    <w:rsid w:val="00CE039C"/>
    <w:rsid w:val="00CE068B"/>
    <w:rsid w:val="00CE06BA"/>
    <w:rsid w:val="00CE06CB"/>
    <w:rsid w:val="00CE0B2E"/>
    <w:rsid w:val="00CE13F4"/>
    <w:rsid w:val="00CE16DD"/>
    <w:rsid w:val="00CE19A1"/>
    <w:rsid w:val="00CE1A6C"/>
    <w:rsid w:val="00CE1D1A"/>
    <w:rsid w:val="00CE1DA8"/>
    <w:rsid w:val="00CE2745"/>
    <w:rsid w:val="00CE31D0"/>
    <w:rsid w:val="00CE3450"/>
    <w:rsid w:val="00CE4155"/>
    <w:rsid w:val="00CE43A8"/>
    <w:rsid w:val="00CE43B3"/>
    <w:rsid w:val="00CE450C"/>
    <w:rsid w:val="00CE473E"/>
    <w:rsid w:val="00CE4B9E"/>
    <w:rsid w:val="00CE4F61"/>
    <w:rsid w:val="00CE569E"/>
    <w:rsid w:val="00CE5B55"/>
    <w:rsid w:val="00CE5DBD"/>
    <w:rsid w:val="00CE5E5A"/>
    <w:rsid w:val="00CE5EAB"/>
    <w:rsid w:val="00CE618C"/>
    <w:rsid w:val="00CE62DC"/>
    <w:rsid w:val="00CE6D8C"/>
    <w:rsid w:val="00CE6FDC"/>
    <w:rsid w:val="00CE717B"/>
    <w:rsid w:val="00CE7385"/>
    <w:rsid w:val="00CE78E6"/>
    <w:rsid w:val="00CE7CEF"/>
    <w:rsid w:val="00CE7EAA"/>
    <w:rsid w:val="00CF01DA"/>
    <w:rsid w:val="00CF02DE"/>
    <w:rsid w:val="00CF02EE"/>
    <w:rsid w:val="00CF05E4"/>
    <w:rsid w:val="00CF0A34"/>
    <w:rsid w:val="00CF0D07"/>
    <w:rsid w:val="00CF0FF7"/>
    <w:rsid w:val="00CF1284"/>
    <w:rsid w:val="00CF1506"/>
    <w:rsid w:val="00CF1B47"/>
    <w:rsid w:val="00CF1FBF"/>
    <w:rsid w:val="00CF230C"/>
    <w:rsid w:val="00CF33D4"/>
    <w:rsid w:val="00CF375B"/>
    <w:rsid w:val="00CF3931"/>
    <w:rsid w:val="00CF43C2"/>
    <w:rsid w:val="00CF4674"/>
    <w:rsid w:val="00CF4A79"/>
    <w:rsid w:val="00CF5A6C"/>
    <w:rsid w:val="00CF5D77"/>
    <w:rsid w:val="00CF5F73"/>
    <w:rsid w:val="00CF5FBF"/>
    <w:rsid w:val="00CF6229"/>
    <w:rsid w:val="00CF66EE"/>
    <w:rsid w:val="00CF70D8"/>
    <w:rsid w:val="00CF78B0"/>
    <w:rsid w:val="00CF7921"/>
    <w:rsid w:val="00CF794C"/>
    <w:rsid w:val="00D0076D"/>
    <w:rsid w:val="00D0107A"/>
    <w:rsid w:val="00D018F0"/>
    <w:rsid w:val="00D01CBC"/>
    <w:rsid w:val="00D02126"/>
    <w:rsid w:val="00D0236C"/>
    <w:rsid w:val="00D02776"/>
    <w:rsid w:val="00D027E0"/>
    <w:rsid w:val="00D028C0"/>
    <w:rsid w:val="00D02ACD"/>
    <w:rsid w:val="00D02EC4"/>
    <w:rsid w:val="00D02FD7"/>
    <w:rsid w:val="00D031B3"/>
    <w:rsid w:val="00D032AC"/>
    <w:rsid w:val="00D03CEA"/>
    <w:rsid w:val="00D04050"/>
    <w:rsid w:val="00D0426A"/>
    <w:rsid w:val="00D05181"/>
    <w:rsid w:val="00D0594B"/>
    <w:rsid w:val="00D05C51"/>
    <w:rsid w:val="00D05E56"/>
    <w:rsid w:val="00D05F56"/>
    <w:rsid w:val="00D0619F"/>
    <w:rsid w:val="00D068E3"/>
    <w:rsid w:val="00D06F7B"/>
    <w:rsid w:val="00D07467"/>
    <w:rsid w:val="00D105B6"/>
    <w:rsid w:val="00D10AF8"/>
    <w:rsid w:val="00D10CFB"/>
    <w:rsid w:val="00D10E72"/>
    <w:rsid w:val="00D11220"/>
    <w:rsid w:val="00D11A88"/>
    <w:rsid w:val="00D11DEB"/>
    <w:rsid w:val="00D12562"/>
    <w:rsid w:val="00D128EA"/>
    <w:rsid w:val="00D1320A"/>
    <w:rsid w:val="00D13503"/>
    <w:rsid w:val="00D1356F"/>
    <w:rsid w:val="00D13B8E"/>
    <w:rsid w:val="00D13C29"/>
    <w:rsid w:val="00D1406A"/>
    <w:rsid w:val="00D14DD0"/>
    <w:rsid w:val="00D1524F"/>
    <w:rsid w:val="00D155DB"/>
    <w:rsid w:val="00D15606"/>
    <w:rsid w:val="00D15B20"/>
    <w:rsid w:val="00D16101"/>
    <w:rsid w:val="00D1659E"/>
    <w:rsid w:val="00D168C3"/>
    <w:rsid w:val="00D1770B"/>
    <w:rsid w:val="00D20C39"/>
    <w:rsid w:val="00D20F3A"/>
    <w:rsid w:val="00D2110F"/>
    <w:rsid w:val="00D21402"/>
    <w:rsid w:val="00D21403"/>
    <w:rsid w:val="00D21536"/>
    <w:rsid w:val="00D21760"/>
    <w:rsid w:val="00D21835"/>
    <w:rsid w:val="00D219AD"/>
    <w:rsid w:val="00D21CEA"/>
    <w:rsid w:val="00D21FEE"/>
    <w:rsid w:val="00D22273"/>
    <w:rsid w:val="00D22765"/>
    <w:rsid w:val="00D229EC"/>
    <w:rsid w:val="00D22BCD"/>
    <w:rsid w:val="00D22C1F"/>
    <w:rsid w:val="00D2314B"/>
    <w:rsid w:val="00D236A7"/>
    <w:rsid w:val="00D24026"/>
    <w:rsid w:val="00D24212"/>
    <w:rsid w:val="00D243CC"/>
    <w:rsid w:val="00D24767"/>
    <w:rsid w:val="00D24ABB"/>
    <w:rsid w:val="00D24C6D"/>
    <w:rsid w:val="00D25093"/>
    <w:rsid w:val="00D25174"/>
    <w:rsid w:val="00D25397"/>
    <w:rsid w:val="00D2692B"/>
    <w:rsid w:val="00D26E47"/>
    <w:rsid w:val="00D2745E"/>
    <w:rsid w:val="00D2797A"/>
    <w:rsid w:val="00D279C6"/>
    <w:rsid w:val="00D27AAD"/>
    <w:rsid w:val="00D27ABA"/>
    <w:rsid w:val="00D27F2E"/>
    <w:rsid w:val="00D308CB"/>
    <w:rsid w:val="00D30A2F"/>
    <w:rsid w:val="00D30FAB"/>
    <w:rsid w:val="00D31034"/>
    <w:rsid w:val="00D31094"/>
    <w:rsid w:val="00D311C1"/>
    <w:rsid w:val="00D3126F"/>
    <w:rsid w:val="00D3144A"/>
    <w:rsid w:val="00D31691"/>
    <w:rsid w:val="00D31839"/>
    <w:rsid w:val="00D31AB7"/>
    <w:rsid w:val="00D31B9A"/>
    <w:rsid w:val="00D31BB1"/>
    <w:rsid w:val="00D31C3E"/>
    <w:rsid w:val="00D321FB"/>
    <w:rsid w:val="00D32A3F"/>
    <w:rsid w:val="00D32AC2"/>
    <w:rsid w:val="00D32B98"/>
    <w:rsid w:val="00D32E63"/>
    <w:rsid w:val="00D33440"/>
    <w:rsid w:val="00D33C4A"/>
    <w:rsid w:val="00D33EA0"/>
    <w:rsid w:val="00D3411D"/>
    <w:rsid w:val="00D351F8"/>
    <w:rsid w:val="00D354F7"/>
    <w:rsid w:val="00D355A9"/>
    <w:rsid w:val="00D357DC"/>
    <w:rsid w:val="00D36415"/>
    <w:rsid w:val="00D36577"/>
    <w:rsid w:val="00D36733"/>
    <w:rsid w:val="00D367FA"/>
    <w:rsid w:val="00D37295"/>
    <w:rsid w:val="00D37304"/>
    <w:rsid w:val="00D3745D"/>
    <w:rsid w:val="00D3762D"/>
    <w:rsid w:val="00D37A9D"/>
    <w:rsid w:val="00D37C1D"/>
    <w:rsid w:val="00D40561"/>
    <w:rsid w:val="00D4084B"/>
    <w:rsid w:val="00D40DFD"/>
    <w:rsid w:val="00D4112B"/>
    <w:rsid w:val="00D417E1"/>
    <w:rsid w:val="00D41813"/>
    <w:rsid w:val="00D42039"/>
    <w:rsid w:val="00D4285B"/>
    <w:rsid w:val="00D42C3D"/>
    <w:rsid w:val="00D42EBA"/>
    <w:rsid w:val="00D42FE6"/>
    <w:rsid w:val="00D432DC"/>
    <w:rsid w:val="00D43585"/>
    <w:rsid w:val="00D436DB"/>
    <w:rsid w:val="00D438FC"/>
    <w:rsid w:val="00D441AE"/>
    <w:rsid w:val="00D44233"/>
    <w:rsid w:val="00D44446"/>
    <w:rsid w:val="00D44D87"/>
    <w:rsid w:val="00D4550D"/>
    <w:rsid w:val="00D45AF7"/>
    <w:rsid w:val="00D45B30"/>
    <w:rsid w:val="00D45EC2"/>
    <w:rsid w:val="00D462DC"/>
    <w:rsid w:val="00D464C6"/>
    <w:rsid w:val="00D46F81"/>
    <w:rsid w:val="00D475EE"/>
    <w:rsid w:val="00D47826"/>
    <w:rsid w:val="00D47AE4"/>
    <w:rsid w:val="00D5044B"/>
    <w:rsid w:val="00D51EF7"/>
    <w:rsid w:val="00D52139"/>
    <w:rsid w:val="00D52549"/>
    <w:rsid w:val="00D52892"/>
    <w:rsid w:val="00D52B93"/>
    <w:rsid w:val="00D52EBA"/>
    <w:rsid w:val="00D534FF"/>
    <w:rsid w:val="00D535B8"/>
    <w:rsid w:val="00D53913"/>
    <w:rsid w:val="00D53E0C"/>
    <w:rsid w:val="00D54659"/>
    <w:rsid w:val="00D549D1"/>
    <w:rsid w:val="00D549F2"/>
    <w:rsid w:val="00D54C73"/>
    <w:rsid w:val="00D559FC"/>
    <w:rsid w:val="00D55A01"/>
    <w:rsid w:val="00D5601E"/>
    <w:rsid w:val="00D561BB"/>
    <w:rsid w:val="00D563A1"/>
    <w:rsid w:val="00D5704C"/>
    <w:rsid w:val="00D572A9"/>
    <w:rsid w:val="00D5755A"/>
    <w:rsid w:val="00D57699"/>
    <w:rsid w:val="00D5772B"/>
    <w:rsid w:val="00D57A83"/>
    <w:rsid w:val="00D57F8E"/>
    <w:rsid w:val="00D60099"/>
    <w:rsid w:val="00D60183"/>
    <w:rsid w:val="00D60295"/>
    <w:rsid w:val="00D60571"/>
    <w:rsid w:val="00D6099B"/>
    <w:rsid w:val="00D6129F"/>
    <w:rsid w:val="00D61482"/>
    <w:rsid w:val="00D61B0D"/>
    <w:rsid w:val="00D61BCC"/>
    <w:rsid w:val="00D62302"/>
    <w:rsid w:val="00D624EC"/>
    <w:rsid w:val="00D63EDB"/>
    <w:rsid w:val="00D646A5"/>
    <w:rsid w:val="00D653B4"/>
    <w:rsid w:val="00D65704"/>
    <w:rsid w:val="00D659E7"/>
    <w:rsid w:val="00D65A85"/>
    <w:rsid w:val="00D6652C"/>
    <w:rsid w:val="00D66906"/>
    <w:rsid w:val="00D677C2"/>
    <w:rsid w:val="00D67A36"/>
    <w:rsid w:val="00D67AC8"/>
    <w:rsid w:val="00D67C33"/>
    <w:rsid w:val="00D67DD9"/>
    <w:rsid w:val="00D67DF9"/>
    <w:rsid w:val="00D70954"/>
    <w:rsid w:val="00D709AF"/>
    <w:rsid w:val="00D70ED3"/>
    <w:rsid w:val="00D70F3A"/>
    <w:rsid w:val="00D710BA"/>
    <w:rsid w:val="00D711E3"/>
    <w:rsid w:val="00D71228"/>
    <w:rsid w:val="00D72569"/>
    <w:rsid w:val="00D729E0"/>
    <w:rsid w:val="00D72D5A"/>
    <w:rsid w:val="00D72F9C"/>
    <w:rsid w:val="00D73512"/>
    <w:rsid w:val="00D73750"/>
    <w:rsid w:val="00D73757"/>
    <w:rsid w:val="00D73762"/>
    <w:rsid w:val="00D73C46"/>
    <w:rsid w:val="00D73D2B"/>
    <w:rsid w:val="00D7519A"/>
    <w:rsid w:val="00D76B47"/>
    <w:rsid w:val="00D76CBF"/>
    <w:rsid w:val="00D76D4F"/>
    <w:rsid w:val="00D77037"/>
    <w:rsid w:val="00D7727D"/>
    <w:rsid w:val="00D773B1"/>
    <w:rsid w:val="00D77439"/>
    <w:rsid w:val="00D77470"/>
    <w:rsid w:val="00D775BD"/>
    <w:rsid w:val="00D776A4"/>
    <w:rsid w:val="00D80215"/>
    <w:rsid w:val="00D80465"/>
    <w:rsid w:val="00D80551"/>
    <w:rsid w:val="00D80DA5"/>
    <w:rsid w:val="00D8132D"/>
    <w:rsid w:val="00D81A0B"/>
    <w:rsid w:val="00D81F61"/>
    <w:rsid w:val="00D82C2F"/>
    <w:rsid w:val="00D82DB1"/>
    <w:rsid w:val="00D83470"/>
    <w:rsid w:val="00D83926"/>
    <w:rsid w:val="00D84628"/>
    <w:rsid w:val="00D8467E"/>
    <w:rsid w:val="00D84691"/>
    <w:rsid w:val="00D84761"/>
    <w:rsid w:val="00D85D63"/>
    <w:rsid w:val="00D86BDF"/>
    <w:rsid w:val="00D87048"/>
    <w:rsid w:val="00D870DE"/>
    <w:rsid w:val="00D91697"/>
    <w:rsid w:val="00D91A46"/>
    <w:rsid w:val="00D91B20"/>
    <w:rsid w:val="00D9265F"/>
    <w:rsid w:val="00D9270B"/>
    <w:rsid w:val="00D92DED"/>
    <w:rsid w:val="00D92E5D"/>
    <w:rsid w:val="00D93386"/>
    <w:rsid w:val="00D93519"/>
    <w:rsid w:val="00D93740"/>
    <w:rsid w:val="00D945AA"/>
    <w:rsid w:val="00D94AB0"/>
    <w:rsid w:val="00D94D96"/>
    <w:rsid w:val="00D9515E"/>
    <w:rsid w:val="00D95249"/>
    <w:rsid w:val="00D958E6"/>
    <w:rsid w:val="00D95A5F"/>
    <w:rsid w:val="00D95E88"/>
    <w:rsid w:val="00D95FEC"/>
    <w:rsid w:val="00D96520"/>
    <w:rsid w:val="00D96817"/>
    <w:rsid w:val="00D96A0A"/>
    <w:rsid w:val="00D96DDE"/>
    <w:rsid w:val="00D97CF3"/>
    <w:rsid w:val="00D97F3A"/>
    <w:rsid w:val="00DA05B1"/>
    <w:rsid w:val="00DA0E9B"/>
    <w:rsid w:val="00DA0FAF"/>
    <w:rsid w:val="00DA1198"/>
    <w:rsid w:val="00DA146F"/>
    <w:rsid w:val="00DA1821"/>
    <w:rsid w:val="00DA1C4C"/>
    <w:rsid w:val="00DA269C"/>
    <w:rsid w:val="00DA28C7"/>
    <w:rsid w:val="00DA28D7"/>
    <w:rsid w:val="00DA2994"/>
    <w:rsid w:val="00DA2D1C"/>
    <w:rsid w:val="00DA340C"/>
    <w:rsid w:val="00DA39F5"/>
    <w:rsid w:val="00DA3C52"/>
    <w:rsid w:val="00DA42EA"/>
    <w:rsid w:val="00DA44F4"/>
    <w:rsid w:val="00DA4758"/>
    <w:rsid w:val="00DA48E2"/>
    <w:rsid w:val="00DA4CE5"/>
    <w:rsid w:val="00DA50C4"/>
    <w:rsid w:val="00DA5450"/>
    <w:rsid w:val="00DA616F"/>
    <w:rsid w:val="00DA644F"/>
    <w:rsid w:val="00DA6520"/>
    <w:rsid w:val="00DA66D5"/>
    <w:rsid w:val="00DA6834"/>
    <w:rsid w:val="00DA690B"/>
    <w:rsid w:val="00DA694A"/>
    <w:rsid w:val="00DA7096"/>
    <w:rsid w:val="00DA716C"/>
    <w:rsid w:val="00DA738D"/>
    <w:rsid w:val="00DA7E17"/>
    <w:rsid w:val="00DB03C5"/>
    <w:rsid w:val="00DB0494"/>
    <w:rsid w:val="00DB06F5"/>
    <w:rsid w:val="00DB0806"/>
    <w:rsid w:val="00DB0A6F"/>
    <w:rsid w:val="00DB0B67"/>
    <w:rsid w:val="00DB0BD3"/>
    <w:rsid w:val="00DB0BF4"/>
    <w:rsid w:val="00DB144B"/>
    <w:rsid w:val="00DB1790"/>
    <w:rsid w:val="00DB17A0"/>
    <w:rsid w:val="00DB19B7"/>
    <w:rsid w:val="00DB1CFE"/>
    <w:rsid w:val="00DB1DEE"/>
    <w:rsid w:val="00DB2484"/>
    <w:rsid w:val="00DB2568"/>
    <w:rsid w:val="00DB28A5"/>
    <w:rsid w:val="00DB2AF1"/>
    <w:rsid w:val="00DB2EE1"/>
    <w:rsid w:val="00DB302F"/>
    <w:rsid w:val="00DB3144"/>
    <w:rsid w:val="00DB324F"/>
    <w:rsid w:val="00DB358E"/>
    <w:rsid w:val="00DB3C2D"/>
    <w:rsid w:val="00DB3D54"/>
    <w:rsid w:val="00DB3DF3"/>
    <w:rsid w:val="00DB3E0E"/>
    <w:rsid w:val="00DB4581"/>
    <w:rsid w:val="00DB4BB8"/>
    <w:rsid w:val="00DB4C1B"/>
    <w:rsid w:val="00DB4F2F"/>
    <w:rsid w:val="00DB4F9C"/>
    <w:rsid w:val="00DB5302"/>
    <w:rsid w:val="00DB535F"/>
    <w:rsid w:val="00DB5406"/>
    <w:rsid w:val="00DB5798"/>
    <w:rsid w:val="00DB5D2D"/>
    <w:rsid w:val="00DB5EEE"/>
    <w:rsid w:val="00DB6030"/>
    <w:rsid w:val="00DB68CA"/>
    <w:rsid w:val="00DB7311"/>
    <w:rsid w:val="00DB73BC"/>
    <w:rsid w:val="00DB755B"/>
    <w:rsid w:val="00DB7657"/>
    <w:rsid w:val="00DB780D"/>
    <w:rsid w:val="00DC000D"/>
    <w:rsid w:val="00DC02C2"/>
    <w:rsid w:val="00DC0472"/>
    <w:rsid w:val="00DC04A4"/>
    <w:rsid w:val="00DC05F0"/>
    <w:rsid w:val="00DC0803"/>
    <w:rsid w:val="00DC08B0"/>
    <w:rsid w:val="00DC0CB5"/>
    <w:rsid w:val="00DC11FC"/>
    <w:rsid w:val="00DC122D"/>
    <w:rsid w:val="00DC128B"/>
    <w:rsid w:val="00DC2995"/>
    <w:rsid w:val="00DC2D1F"/>
    <w:rsid w:val="00DC2EE6"/>
    <w:rsid w:val="00DC2EED"/>
    <w:rsid w:val="00DC3030"/>
    <w:rsid w:val="00DC3233"/>
    <w:rsid w:val="00DC38EA"/>
    <w:rsid w:val="00DC396B"/>
    <w:rsid w:val="00DC44BE"/>
    <w:rsid w:val="00DC471B"/>
    <w:rsid w:val="00DC4D90"/>
    <w:rsid w:val="00DC5695"/>
    <w:rsid w:val="00DC60B0"/>
    <w:rsid w:val="00DC7069"/>
    <w:rsid w:val="00DC723C"/>
    <w:rsid w:val="00DC7284"/>
    <w:rsid w:val="00DC72E0"/>
    <w:rsid w:val="00DC7BF8"/>
    <w:rsid w:val="00DC7D87"/>
    <w:rsid w:val="00DC7E80"/>
    <w:rsid w:val="00DD08E4"/>
    <w:rsid w:val="00DD0A8E"/>
    <w:rsid w:val="00DD0BE7"/>
    <w:rsid w:val="00DD16DD"/>
    <w:rsid w:val="00DD2138"/>
    <w:rsid w:val="00DD245B"/>
    <w:rsid w:val="00DD24E0"/>
    <w:rsid w:val="00DD284F"/>
    <w:rsid w:val="00DD303A"/>
    <w:rsid w:val="00DD3DDF"/>
    <w:rsid w:val="00DD44CD"/>
    <w:rsid w:val="00DD49EF"/>
    <w:rsid w:val="00DD4E00"/>
    <w:rsid w:val="00DD4F0C"/>
    <w:rsid w:val="00DD5453"/>
    <w:rsid w:val="00DD54EF"/>
    <w:rsid w:val="00DD5901"/>
    <w:rsid w:val="00DD5DF5"/>
    <w:rsid w:val="00DD5EB8"/>
    <w:rsid w:val="00DD672B"/>
    <w:rsid w:val="00DD705B"/>
    <w:rsid w:val="00DD73F5"/>
    <w:rsid w:val="00DD7550"/>
    <w:rsid w:val="00DD7CC6"/>
    <w:rsid w:val="00DE0180"/>
    <w:rsid w:val="00DE0772"/>
    <w:rsid w:val="00DE0ED5"/>
    <w:rsid w:val="00DE185B"/>
    <w:rsid w:val="00DE1B3D"/>
    <w:rsid w:val="00DE1E44"/>
    <w:rsid w:val="00DE2111"/>
    <w:rsid w:val="00DE280B"/>
    <w:rsid w:val="00DE290B"/>
    <w:rsid w:val="00DE2C08"/>
    <w:rsid w:val="00DE2F69"/>
    <w:rsid w:val="00DE2FC3"/>
    <w:rsid w:val="00DE30A5"/>
    <w:rsid w:val="00DE334D"/>
    <w:rsid w:val="00DE357C"/>
    <w:rsid w:val="00DE36FF"/>
    <w:rsid w:val="00DE3E92"/>
    <w:rsid w:val="00DE4CDA"/>
    <w:rsid w:val="00DE4F1C"/>
    <w:rsid w:val="00DE5162"/>
    <w:rsid w:val="00DE517E"/>
    <w:rsid w:val="00DE53D1"/>
    <w:rsid w:val="00DE5F6B"/>
    <w:rsid w:val="00DE62C2"/>
    <w:rsid w:val="00DE6499"/>
    <w:rsid w:val="00DE710E"/>
    <w:rsid w:val="00DE7B03"/>
    <w:rsid w:val="00DE7CBE"/>
    <w:rsid w:val="00DE7CFD"/>
    <w:rsid w:val="00DE7DC7"/>
    <w:rsid w:val="00DF00B5"/>
    <w:rsid w:val="00DF00E2"/>
    <w:rsid w:val="00DF01D5"/>
    <w:rsid w:val="00DF01F4"/>
    <w:rsid w:val="00DF02E8"/>
    <w:rsid w:val="00DF037F"/>
    <w:rsid w:val="00DF03C5"/>
    <w:rsid w:val="00DF0579"/>
    <w:rsid w:val="00DF076C"/>
    <w:rsid w:val="00DF0BC0"/>
    <w:rsid w:val="00DF161E"/>
    <w:rsid w:val="00DF1FB2"/>
    <w:rsid w:val="00DF2102"/>
    <w:rsid w:val="00DF27D1"/>
    <w:rsid w:val="00DF2878"/>
    <w:rsid w:val="00DF3221"/>
    <w:rsid w:val="00DF3EA1"/>
    <w:rsid w:val="00DF578F"/>
    <w:rsid w:val="00DF6631"/>
    <w:rsid w:val="00DF683A"/>
    <w:rsid w:val="00DF6A59"/>
    <w:rsid w:val="00DF6DFD"/>
    <w:rsid w:val="00DF7714"/>
    <w:rsid w:val="00DF7839"/>
    <w:rsid w:val="00DF7A30"/>
    <w:rsid w:val="00DF7E34"/>
    <w:rsid w:val="00E00255"/>
    <w:rsid w:val="00E00A2C"/>
    <w:rsid w:val="00E00C26"/>
    <w:rsid w:val="00E00CA5"/>
    <w:rsid w:val="00E00F80"/>
    <w:rsid w:val="00E011D7"/>
    <w:rsid w:val="00E015C5"/>
    <w:rsid w:val="00E0178D"/>
    <w:rsid w:val="00E02043"/>
    <w:rsid w:val="00E022B2"/>
    <w:rsid w:val="00E022EF"/>
    <w:rsid w:val="00E023B1"/>
    <w:rsid w:val="00E02A1E"/>
    <w:rsid w:val="00E03235"/>
    <w:rsid w:val="00E03373"/>
    <w:rsid w:val="00E03A0C"/>
    <w:rsid w:val="00E04128"/>
    <w:rsid w:val="00E04A92"/>
    <w:rsid w:val="00E04BCF"/>
    <w:rsid w:val="00E05074"/>
    <w:rsid w:val="00E0582D"/>
    <w:rsid w:val="00E05D0F"/>
    <w:rsid w:val="00E05DC5"/>
    <w:rsid w:val="00E060FC"/>
    <w:rsid w:val="00E067F5"/>
    <w:rsid w:val="00E06824"/>
    <w:rsid w:val="00E06B6D"/>
    <w:rsid w:val="00E07403"/>
    <w:rsid w:val="00E07596"/>
    <w:rsid w:val="00E105CF"/>
    <w:rsid w:val="00E10726"/>
    <w:rsid w:val="00E10A33"/>
    <w:rsid w:val="00E12637"/>
    <w:rsid w:val="00E12AD3"/>
    <w:rsid w:val="00E12B87"/>
    <w:rsid w:val="00E13A6F"/>
    <w:rsid w:val="00E13B0C"/>
    <w:rsid w:val="00E13F49"/>
    <w:rsid w:val="00E140B5"/>
    <w:rsid w:val="00E145CE"/>
    <w:rsid w:val="00E1491A"/>
    <w:rsid w:val="00E157BF"/>
    <w:rsid w:val="00E15E76"/>
    <w:rsid w:val="00E161A7"/>
    <w:rsid w:val="00E1693B"/>
    <w:rsid w:val="00E169F8"/>
    <w:rsid w:val="00E16ABD"/>
    <w:rsid w:val="00E16D56"/>
    <w:rsid w:val="00E17546"/>
    <w:rsid w:val="00E17F49"/>
    <w:rsid w:val="00E20056"/>
    <w:rsid w:val="00E20152"/>
    <w:rsid w:val="00E20A52"/>
    <w:rsid w:val="00E20D7C"/>
    <w:rsid w:val="00E21B0B"/>
    <w:rsid w:val="00E21EA7"/>
    <w:rsid w:val="00E227FC"/>
    <w:rsid w:val="00E22B6F"/>
    <w:rsid w:val="00E23DFD"/>
    <w:rsid w:val="00E24325"/>
    <w:rsid w:val="00E244F7"/>
    <w:rsid w:val="00E2599C"/>
    <w:rsid w:val="00E25F3A"/>
    <w:rsid w:val="00E25F95"/>
    <w:rsid w:val="00E2602A"/>
    <w:rsid w:val="00E26273"/>
    <w:rsid w:val="00E26447"/>
    <w:rsid w:val="00E267F7"/>
    <w:rsid w:val="00E270E2"/>
    <w:rsid w:val="00E276AF"/>
    <w:rsid w:val="00E27AC0"/>
    <w:rsid w:val="00E27B02"/>
    <w:rsid w:val="00E27D1F"/>
    <w:rsid w:val="00E27E03"/>
    <w:rsid w:val="00E27FB8"/>
    <w:rsid w:val="00E30541"/>
    <w:rsid w:val="00E3057F"/>
    <w:rsid w:val="00E307BC"/>
    <w:rsid w:val="00E3090D"/>
    <w:rsid w:val="00E30E3F"/>
    <w:rsid w:val="00E315D9"/>
    <w:rsid w:val="00E31831"/>
    <w:rsid w:val="00E31C47"/>
    <w:rsid w:val="00E325A0"/>
    <w:rsid w:val="00E32705"/>
    <w:rsid w:val="00E3297E"/>
    <w:rsid w:val="00E32994"/>
    <w:rsid w:val="00E3318E"/>
    <w:rsid w:val="00E331EA"/>
    <w:rsid w:val="00E336F8"/>
    <w:rsid w:val="00E33FA7"/>
    <w:rsid w:val="00E342A0"/>
    <w:rsid w:val="00E348D6"/>
    <w:rsid w:val="00E349F4"/>
    <w:rsid w:val="00E352A1"/>
    <w:rsid w:val="00E352C3"/>
    <w:rsid w:val="00E35B03"/>
    <w:rsid w:val="00E35E7E"/>
    <w:rsid w:val="00E3642D"/>
    <w:rsid w:val="00E3655E"/>
    <w:rsid w:val="00E36939"/>
    <w:rsid w:val="00E36FD1"/>
    <w:rsid w:val="00E37511"/>
    <w:rsid w:val="00E40126"/>
    <w:rsid w:val="00E40755"/>
    <w:rsid w:val="00E40780"/>
    <w:rsid w:val="00E4078D"/>
    <w:rsid w:val="00E409AF"/>
    <w:rsid w:val="00E40C7E"/>
    <w:rsid w:val="00E4177F"/>
    <w:rsid w:val="00E418C4"/>
    <w:rsid w:val="00E41C1C"/>
    <w:rsid w:val="00E41CFB"/>
    <w:rsid w:val="00E420AB"/>
    <w:rsid w:val="00E42600"/>
    <w:rsid w:val="00E42DC9"/>
    <w:rsid w:val="00E42F1D"/>
    <w:rsid w:val="00E431CB"/>
    <w:rsid w:val="00E432A2"/>
    <w:rsid w:val="00E43506"/>
    <w:rsid w:val="00E43B0A"/>
    <w:rsid w:val="00E44076"/>
    <w:rsid w:val="00E443A0"/>
    <w:rsid w:val="00E44AD4"/>
    <w:rsid w:val="00E45564"/>
    <w:rsid w:val="00E45B83"/>
    <w:rsid w:val="00E45BDA"/>
    <w:rsid w:val="00E464C8"/>
    <w:rsid w:val="00E466C5"/>
    <w:rsid w:val="00E469D6"/>
    <w:rsid w:val="00E47B50"/>
    <w:rsid w:val="00E502E2"/>
    <w:rsid w:val="00E503A7"/>
    <w:rsid w:val="00E5041B"/>
    <w:rsid w:val="00E50705"/>
    <w:rsid w:val="00E50867"/>
    <w:rsid w:val="00E50E64"/>
    <w:rsid w:val="00E50E85"/>
    <w:rsid w:val="00E516DE"/>
    <w:rsid w:val="00E519F5"/>
    <w:rsid w:val="00E51F06"/>
    <w:rsid w:val="00E52084"/>
    <w:rsid w:val="00E52114"/>
    <w:rsid w:val="00E521AA"/>
    <w:rsid w:val="00E52383"/>
    <w:rsid w:val="00E52586"/>
    <w:rsid w:val="00E5259D"/>
    <w:rsid w:val="00E529BC"/>
    <w:rsid w:val="00E52D19"/>
    <w:rsid w:val="00E53F0F"/>
    <w:rsid w:val="00E540D0"/>
    <w:rsid w:val="00E541B6"/>
    <w:rsid w:val="00E54840"/>
    <w:rsid w:val="00E5490E"/>
    <w:rsid w:val="00E54D20"/>
    <w:rsid w:val="00E54F05"/>
    <w:rsid w:val="00E54F45"/>
    <w:rsid w:val="00E553E4"/>
    <w:rsid w:val="00E556CB"/>
    <w:rsid w:val="00E55FBF"/>
    <w:rsid w:val="00E56616"/>
    <w:rsid w:val="00E56F72"/>
    <w:rsid w:val="00E577E5"/>
    <w:rsid w:val="00E57B86"/>
    <w:rsid w:val="00E57D99"/>
    <w:rsid w:val="00E60590"/>
    <w:rsid w:val="00E60B46"/>
    <w:rsid w:val="00E6107B"/>
    <w:rsid w:val="00E61671"/>
    <w:rsid w:val="00E61976"/>
    <w:rsid w:val="00E621A7"/>
    <w:rsid w:val="00E62D01"/>
    <w:rsid w:val="00E62EB0"/>
    <w:rsid w:val="00E62EDA"/>
    <w:rsid w:val="00E62EED"/>
    <w:rsid w:val="00E63108"/>
    <w:rsid w:val="00E632DD"/>
    <w:rsid w:val="00E6376C"/>
    <w:rsid w:val="00E638A3"/>
    <w:rsid w:val="00E6485F"/>
    <w:rsid w:val="00E64880"/>
    <w:rsid w:val="00E64DC8"/>
    <w:rsid w:val="00E6508B"/>
    <w:rsid w:val="00E650A0"/>
    <w:rsid w:val="00E65168"/>
    <w:rsid w:val="00E65304"/>
    <w:rsid w:val="00E65B14"/>
    <w:rsid w:val="00E65D60"/>
    <w:rsid w:val="00E661CB"/>
    <w:rsid w:val="00E66661"/>
    <w:rsid w:val="00E6668D"/>
    <w:rsid w:val="00E666BF"/>
    <w:rsid w:val="00E66DDB"/>
    <w:rsid w:val="00E676DA"/>
    <w:rsid w:val="00E676E4"/>
    <w:rsid w:val="00E67A24"/>
    <w:rsid w:val="00E67C52"/>
    <w:rsid w:val="00E67F17"/>
    <w:rsid w:val="00E7009B"/>
    <w:rsid w:val="00E70414"/>
    <w:rsid w:val="00E708CF"/>
    <w:rsid w:val="00E70A78"/>
    <w:rsid w:val="00E710EC"/>
    <w:rsid w:val="00E71603"/>
    <w:rsid w:val="00E71A46"/>
    <w:rsid w:val="00E72031"/>
    <w:rsid w:val="00E722C0"/>
    <w:rsid w:val="00E72657"/>
    <w:rsid w:val="00E73279"/>
    <w:rsid w:val="00E7346A"/>
    <w:rsid w:val="00E73AFF"/>
    <w:rsid w:val="00E73C76"/>
    <w:rsid w:val="00E742D6"/>
    <w:rsid w:val="00E742FE"/>
    <w:rsid w:val="00E744CC"/>
    <w:rsid w:val="00E74952"/>
    <w:rsid w:val="00E74E87"/>
    <w:rsid w:val="00E75123"/>
    <w:rsid w:val="00E75C58"/>
    <w:rsid w:val="00E761A1"/>
    <w:rsid w:val="00E764B8"/>
    <w:rsid w:val="00E764CB"/>
    <w:rsid w:val="00E76632"/>
    <w:rsid w:val="00E767B9"/>
    <w:rsid w:val="00E77235"/>
    <w:rsid w:val="00E77365"/>
    <w:rsid w:val="00E773DD"/>
    <w:rsid w:val="00E775C1"/>
    <w:rsid w:val="00E77A87"/>
    <w:rsid w:val="00E77D0F"/>
    <w:rsid w:val="00E77D77"/>
    <w:rsid w:val="00E8021E"/>
    <w:rsid w:val="00E806B9"/>
    <w:rsid w:val="00E80CFC"/>
    <w:rsid w:val="00E81762"/>
    <w:rsid w:val="00E817A1"/>
    <w:rsid w:val="00E81C2E"/>
    <w:rsid w:val="00E82507"/>
    <w:rsid w:val="00E82F57"/>
    <w:rsid w:val="00E8312B"/>
    <w:rsid w:val="00E83602"/>
    <w:rsid w:val="00E83C42"/>
    <w:rsid w:val="00E83D1B"/>
    <w:rsid w:val="00E8441E"/>
    <w:rsid w:val="00E84695"/>
    <w:rsid w:val="00E84A26"/>
    <w:rsid w:val="00E85537"/>
    <w:rsid w:val="00E85934"/>
    <w:rsid w:val="00E85AE1"/>
    <w:rsid w:val="00E85B2A"/>
    <w:rsid w:val="00E86602"/>
    <w:rsid w:val="00E86A12"/>
    <w:rsid w:val="00E86F6E"/>
    <w:rsid w:val="00E87283"/>
    <w:rsid w:val="00E8744F"/>
    <w:rsid w:val="00E87D0B"/>
    <w:rsid w:val="00E87E1F"/>
    <w:rsid w:val="00E87FB5"/>
    <w:rsid w:val="00E90087"/>
    <w:rsid w:val="00E90204"/>
    <w:rsid w:val="00E907F1"/>
    <w:rsid w:val="00E90B3E"/>
    <w:rsid w:val="00E91303"/>
    <w:rsid w:val="00E916E1"/>
    <w:rsid w:val="00E917F1"/>
    <w:rsid w:val="00E91D92"/>
    <w:rsid w:val="00E91E8C"/>
    <w:rsid w:val="00E91FC0"/>
    <w:rsid w:val="00E920EA"/>
    <w:rsid w:val="00E92C29"/>
    <w:rsid w:val="00E93178"/>
    <w:rsid w:val="00E93D2E"/>
    <w:rsid w:val="00E94C3F"/>
    <w:rsid w:val="00E94E73"/>
    <w:rsid w:val="00E95057"/>
    <w:rsid w:val="00E951EF"/>
    <w:rsid w:val="00E95ABF"/>
    <w:rsid w:val="00E95BD9"/>
    <w:rsid w:val="00E95F1F"/>
    <w:rsid w:val="00E96048"/>
    <w:rsid w:val="00E960A1"/>
    <w:rsid w:val="00E9644F"/>
    <w:rsid w:val="00E965DD"/>
    <w:rsid w:val="00E9720F"/>
    <w:rsid w:val="00E97B8D"/>
    <w:rsid w:val="00EA0734"/>
    <w:rsid w:val="00EA0B45"/>
    <w:rsid w:val="00EA0CDB"/>
    <w:rsid w:val="00EA19F2"/>
    <w:rsid w:val="00EA1D88"/>
    <w:rsid w:val="00EA1DC6"/>
    <w:rsid w:val="00EA2298"/>
    <w:rsid w:val="00EA25DA"/>
    <w:rsid w:val="00EA2760"/>
    <w:rsid w:val="00EA2CD5"/>
    <w:rsid w:val="00EA354A"/>
    <w:rsid w:val="00EA3703"/>
    <w:rsid w:val="00EA38B9"/>
    <w:rsid w:val="00EA40B9"/>
    <w:rsid w:val="00EA42E1"/>
    <w:rsid w:val="00EA45FE"/>
    <w:rsid w:val="00EA4FA0"/>
    <w:rsid w:val="00EA53A1"/>
    <w:rsid w:val="00EA57A6"/>
    <w:rsid w:val="00EA64BB"/>
    <w:rsid w:val="00EA6AF0"/>
    <w:rsid w:val="00EA6EA0"/>
    <w:rsid w:val="00EA7117"/>
    <w:rsid w:val="00EA712C"/>
    <w:rsid w:val="00EA74E1"/>
    <w:rsid w:val="00EA7A1D"/>
    <w:rsid w:val="00EA7B38"/>
    <w:rsid w:val="00EA7E9E"/>
    <w:rsid w:val="00EB032B"/>
    <w:rsid w:val="00EB0575"/>
    <w:rsid w:val="00EB05E2"/>
    <w:rsid w:val="00EB0BEB"/>
    <w:rsid w:val="00EB0D31"/>
    <w:rsid w:val="00EB0F58"/>
    <w:rsid w:val="00EB1145"/>
    <w:rsid w:val="00EB1239"/>
    <w:rsid w:val="00EB1291"/>
    <w:rsid w:val="00EB1751"/>
    <w:rsid w:val="00EB1D8E"/>
    <w:rsid w:val="00EB209E"/>
    <w:rsid w:val="00EB2465"/>
    <w:rsid w:val="00EB26CF"/>
    <w:rsid w:val="00EB30AD"/>
    <w:rsid w:val="00EB3148"/>
    <w:rsid w:val="00EB32E5"/>
    <w:rsid w:val="00EB36F3"/>
    <w:rsid w:val="00EB36F8"/>
    <w:rsid w:val="00EB386F"/>
    <w:rsid w:val="00EB3930"/>
    <w:rsid w:val="00EB4A99"/>
    <w:rsid w:val="00EB4AC0"/>
    <w:rsid w:val="00EB5221"/>
    <w:rsid w:val="00EB56FD"/>
    <w:rsid w:val="00EB5752"/>
    <w:rsid w:val="00EB675A"/>
    <w:rsid w:val="00EB7C6E"/>
    <w:rsid w:val="00EB7F17"/>
    <w:rsid w:val="00EC005A"/>
    <w:rsid w:val="00EC09C1"/>
    <w:rsid w:val="00EC0CF7"/>
    <w:rsid w:val="00EC0D8A"/>
    <w:rsid w:val="00EC0F81"/>
    <w:rsid w:val="00EC1245"/>
    <w:rsid w:val="00EC18BA"/>
    <w:rsid w:val="00EC1B6D"/>
    <w:rsid w:val="00EC1F14"/>
    <w:rsid w:val="00EC24B3"/>
    <w:rsid w:val="00EC2A7C"/>
    <w:rsid w:val="00EC3CDB"/>
    <w:rsid w:val="00EC4268"/>
    <w:rsid w:val="00EC48FE"/>
    <w:rsid w:val="00EC5A35"/>
    <w:rsid w:val="00EC5C0E"/>
    <w:rsid w:val="00EC6156"/>
    <w:rsid w:val="00EC6531"/>
    <w:rsid w:val="00EC66E9"/>
    <w:rsid w:val="00EC68F5"/>
    <w:rsid w:val="00EC6FEA"/>
    <w:rsid w:val="00EC7246"/>
    <w:rsid w:val="00EC7B7D"/>
    <w:rsid w:val="00EC7F94"/>
    <w:rsid w:val="00ED00EC"/>
    <w:rsid w:val="00ED05D8"/>
    <w:rsid w:val="00ED08CA"/>
    <w:rsid w:val="00ED0A88"/>
    <w:rsid w:val="00ED0AB7"/>
    <w:rsid w:val="00ED0F65"/>
    <w:rsid w:val="00ED10C6"/>
    <w:rsid w:val="00ED15A2"/>
    <w:rsid w:val="00ED16FD"/>
    <w:rsid w:val="00ED1AB4"/>
    <w:rsid w:val="00ED22B2"/>
    <w:rsid w:val="00ED25E5"/>
    <w:rsid w:val="00ED2BC6"/>
    <w:rsid w:val="00ED3219"/>
    <w:rsid w:val="00ED35D4"/>
    <w:rsid w:val="00ED3713"/>
    <w:rsid w:val="00ED3E63"/>
    <w:rsid w:val="00ED53C4"/>
    <w:rsid w:val="00ED5786"/>
    <w:rsid w:val="00ED599C"/>
    <w:rsid w:val="00ED5A5B"/>
    <w:rsid w:val="00ED6D21"/>
    <w:rsid w:val="00ED711B"/>
    <w:rsid w:val="00ED7E2F"/>
    <w:rsid w:val="00EE0211"/>
    <w:rsid w:val="00EE0624"/>
    <w:rsid w:val="00EE16FC"/>
    <w:rsid w:val="00EE1B61"/>
    <w:rsid w:val="00EE1C53"/>
    <w:rsid w:val="00EE1FB6"/>
    <w:rsid w:val="00EE1FE8"/>
    <w:rsid w:val="00EE2068"/>
    <w:rsid w:val="00EE22C8"/>
    <w:rsid w:val="00EE26D6"/>
    <w:rsid w:val="00EE2B64"/>
    <w:rsid w:val="00EE337E"/>
    <w:rsid w:val="00EE3447"/>
    <w:rsid w:val="00EE345B"/>
    <w:rsid w:val="00EE3857"/>
    <w:rsid w:val="00EE3871"/>
    <w:rsid w:val="00EE3996"/>
    <w:rsid w:val="00EE3D42"/>
    <w:rsid w:val="00EE3DD9"/>
    <w:rsid w:val="00EE4113"/>
    <w:rsid w:val="00EE4476"/>
    <w:rsid w:val="00EE456D"/>
    <w:rsid w:val="00EE4728"/>
    <w:rsid w:val="00EE49B4"/>
    <w:rsid w:val="00EE51D3"/>
    <w:rsid w:val="00EE5423"/>
    <w:rsid w:val="00EE5575"/>
    <w:rsid w:val="00EE57B0"/>
    <w:rsid w:val="00EE591A"/>
    <w:rsid w:val="00EE5A1C"/>
    <w:rsid w:val="00EE651F"/>
    <w:rsid w:val="00EE65DE"/>
    <w:rsid w:val="00EE691A"/>
    <w:rsid w:val="00EE6B94"/>
    <w:rsid w:val="00EE6D1B"/>
    <w:rsid w:val="00EE6D1D"/>
    <w:rsid w:val="00EE6F56"/>
    <w:rsid w:val="00EE6FA6"/>
    <w:rsid w:val="00EE7406"/>
    <w:rsid w:val="00EE7A4C"/>
    <w:rsid w:val="00EE7C39"/>
    <w:rsid w:val="00EE7D24"/>
    <w:rsid w:val="00EF00FB"/>
    <w:rsid w:val="00EF0C6C"/>
    <w:rsid w:val="00EF0EA4"/>
    <w:rsid w:val="00EF0F7D"/>
    <w:rsid w:val="00EF1F7C"/>
    <w:rsid w:val="00EF228E"/>
    <w:rsid w:val="00EF2B8B"/>
    <w:rsid w:val="00EF2C38"/>
    <w:rsid w:val="00EF2F7C"/>
    <w:rsid w:val="00EF3484"/>
    <w:rsid w:val="00EF3AE8"/>
    <w:rsid w:val="00EF3FF5"/>
    <w:rsid w:val="00EF4514"/>
    <w:rsid w:val="00EF4BA4"/>
    <w:rsid w:val="00EF5437"/>
    <w:rsid w:val="00EF58CA"/>
    <w:rsid w:val="00EF5C53"/>
    <w:rsid w:val="00EF600D"/>
    <w:rsid w:val="00EF63C8"/>
    <w:rsid w:val="00EF6630"/>
    <w:rsid w:val="00EF67C0"/>
    <w:rsid w:val="00EF6EFC"/>
    <w:rsid w:val="00EF6F3C"/>
    <w:rsid w:val="00EF70A6"/>
    <w:rsid w:val="00EF7594"/>
    <w:rsid w:val="00F00445"/>
    <w:rsid w:val="00F00A9E"/>
    <w:rsid w:val="00F00C88"/>
    <w:rsid w:val="00F00F4D"/>
    <w:rsid w:val="00F0152B"/>
    <w:rsid w:val="00F01B0E"/>
    <w:rsid w:val="00F01DA3"/>
    <w:rsid w:val="00F02081"/>
    <w:rsid w:val="00F027D3"/>
    <w:rsid w:val="00F0281E"/>
    <w:rsid w:val="00F02E75"/>
    <w:rsid w:val="00F030D6"/>
    <w:rsid w:val="00F0320B"/>
    <w:rsid w:val="00F0329D"/>
    <w:rsid w:val="00F0361B"/>
    <w:rsid w:val="00F03BC4"/>
    <w:rsid w:val="00F03DF9"/>
    <w:rsid w:val="00F04175"/>
    <w:rsid w:val="00F043EF"/>
    <w:rsid w:val="00F0470E"/>
    <w:rsid w:val="00F0507C"/>
    <w:rsid w:val="00F055A4"/>
    <w:rsid w:val="00F05691"/>
    <w:rsid w:val="00F05CE5"/>
    <w:rsid w:val="00F061DA"/>
    <w:rsid w:val="00F065A7"/>
    <w:rsid w:val="00F06EB3"/>
    <w:rsid w:val="00F0769E"/>
    <w:rsid w:val="00F076AD"/>
    <w:rsid w:val="00F07D71"/>
    <w:rsid w:val="00F07E1C"/>
    <w:rsid w:val="00F104A2"/>
    <w:rsid w:val="00F1058D"/>
    <w:rsid w:val="00F10690"/>
    <w:rsid w:val="00F10AA7"/>
    <w:rsid w:val="00F10ADD"/>
    <w:rsid w:val="00F11080"/>
    <w:rsid w:val="00F118C1"/>
    <w:rsid w:val="00F120A8"/>
    <w:rsid w:val="00F1279B"/>
    <w:rsid w:val="00F12846"/>
    <w:rsid w:val="00F13582"/>
    <w:rsid w:val="00F139DE"/>
    <w:rsid w:val="00F13B5E"/>
    <w:rsid w:val="00F13C4D"/>
    <w:rsid w:val="00F13E1C"/>
    <w:rsid w:val="00F14214"/>
    <w:rsid w:val="00F142F6"/>
    <w:rsid w:val="00F143C1"/>
    <w:rsid w:val="00F144C5"/>
    <w:rsid w:val="00F1473B"/>
    <w:rsid w:val="00F14940"/>
    <w:rsid w:val="00F14B08"/>
    <w:rsid w:val="00F14E04"/>
    <w:rsid w:val="00F15628"/>
    <w:rsid w:val="00F15773"/>
    <w:rsid w:val="00F158C7"/>
    <w:rsid w:val="00F15E23"/>
    <w:rsid w:val="00F16601"/>
    <w:rsid w:val="00F16BDC"/>
    <w:rsid w:val="00F16EBF"/>
    <w:rsid w:val="00F16EC4"/>
    <w:rsid w:val="00F172A8"/>
    <w:rsid w:val="00F1740F"/>
    <w:rsid w:val="00F179F3"/>
    <w:rsid w:val="00F17D09"/>
    <w:rsid w:val="00F20CB4"/>
    <w:rsid w:val="00F20E69"/>
    <w:rsid w:val="00F20FE2"/>
    <w:rsid w:val="00F21097"/>
    <w:rsid w:val="00F22606"/>
    <w:rsid w:val="00F23183"/>
    <w:rsid w:val="00F2343C"/>
    <w:rsid w:val="00F235FD"/>
    <w:rsid w:val="00F24A90"/>
    <w:rsid w:val="00F24E2C"/>
    <w:rsid w:val="00F250DC"/>
    <w:rsid w:val="00F2560F"/>
    <w:rsid w:val="00F256E6"/>
    <w:rsid w:val="00F25AD6"/>
    <w:rsid w:val="00F26E77"/>
    <w:rsid w:val="00F26E9C"/>
    <w:rsid w:val="00F270B6"/>
    <w:rsid w:val="00F2749E"/>
    <w:rsid w:val="00F27590"/>
    <w:rsid w:val="00F27E30"/>
    <w:rsid w:val="00F3014D"/>
    <w:rsid w:val="00F30DBA"/>
    <w:rsid w:val="00F3105E"/>
    <w:rsid w:val="00F311C5"/>
    <w:rsid w:val="00F31B66"/>
    <w:rsid w:val="00F31BA8"/>
    <w:rsid w:val="00F31FEE"/>
    <w:rsid w:val="00F324AF"/>
    <w:rsid w:val="00F32C0E"/>
    <w:rsid w:val="00F32DFE"/>
    <w:rsid w:val="00F334F7"/>
    <w:rsid w:val="00F33C4E"/>
    <w:rsid w:val="00F3443B"/>
    <w:rsid w:val="00F34D27"/>
    <w:rsid w:val="00F34E4A"/>
    <w:rsid w:val="00F3523F"/>
    <w:rsid w:val="00F358F7"/>
    <w:rsid w:val="00F35F41"/>
    <w:rsid w:val="00F35F50"/>
    <w:rsid w:val="00F362E0"/>
    <w:rsid w:val="00F36FA6"/>
    <w:rsid w:val="00F37152"/>
    <w:rsid w:val="00F371FC"/>
    <w:rsid w:val="00F37514"/>
    <w:rsid w:val="00F37CF0"/>
    <w:rsid w:val="00F4029A"/>
    <w:rsid w:val="00F40638"/>
    <w:rsid w:val="00F40A82"/>
    <w:rsid w:val="00F40B8C"/>
    <w:rsid w:val="00F410A2"/>
    <w:rsid w:val="00F41993"/>
    <w:rsid w:val="00F41C7A"/>
    <w:rsid w:val="00F421A6"/>
    <w:rsid w:val="00F425E7"/>
    <w:rsid w:val="00F43124"/>
    <w:rsid w:val="00F43629"/>
    <w:rsid w:val="00F437C2"/>
    <w:rsid w:val="00F43988"/>
    <w:rsid w:val="00F44D21"/>
    <w:rsid w:val="00F4500A"/>
    <w:rsid w:val="00F45243"/>
    <w:rsid w:val="00F454FA"/>
    <w:rsid w:val="00F45B9C"/>
    <w:rsid w:val="00F45BF7"/>
    <w:rsid w:val="00F45C89"/>
    <w:rsid w:val="00F45DF5"/>
    <w:rsid w:val="00F461C2"/>
    <w:rsid w:val="00F465A0"/>
    <w:rsid w:val="00F467D2"/>
    <w:rsid w:val="00F46C49"/>
    <w:rsid w:val="00F46C93"/>
    <w:rsid w:val="00F46F10"/>
    <w:rsid w:val="00F47278"/>
    <w:rsid w:val="00F47A13"/>
    <w:rsid w:val="00F47AD7"/>
    <w:rsid w:val="00F501F2"/>
    <w:rsid w:val="00F50378"/>
    <w:rsid w:val="00F50399"/>
    <w:rsid w:val="00F50591"/>
    <w:rsid w:val="00F5084B"/>
    <w:rsid w:val="00F50A52"/>
    <w:rsid w:val="00F50FA9"/>
    <w:rsid w:val="00F522C8"/>
    <w:rsid w:val="00F52444"/>
    <w:rsid w:val="00F532BC"/>
    <w:rsid w:val="00F538F0"/>
    <w:rsid w:val="00F53A33"/>
    <w:rsid w:val="00F5412B"/>
    <w:rsid w:val="00F54589"/>
    <w:rsid w:val="00F5522B"/>
    <w:rsid w:val="00F55516"/>
    <w:rsid w:val="00F55671"/>
    <w:rsid w:val="00F5574A"/>
    <w:rsid w:val="00F55C0A"/>
    <w:rsid w:val="00F55EB1"/>
    <w:rsid w:val="00F5655E"/>
    <w:rsid w:val="00F5659A"/>
    <w:rsid w:val="00F56844"/>
    <w:rsid w:val="00F57670"/>
    <w:rsid w:val="00F57BAF"/>
    <w:rsid w:val="00F602B6"/>
    <w:rsid w:val="00F60473"/>
    <w:rsid w:val="00F604A3"/>
    <w:rsid w:val="00F605C9"/>
    <w:rsid w:val="00F60A8D"/>
    <w:rsid w:val="00F61050"/>
    <w:rsid w:val="00F6123F"/>
    <w:rsid w:val="00F6129A"/>
    <w:rsid w:val="00F613BB"/>
    <w:rsid w:val="00F627CD"/>
    <w:rsid w:val="00F62B55"/>
    <w:rsid w:val="00F62C26"/>
    <w:rsid w:val="00F62EE1"/>
    <w:rsid w:val="00F63137"/>
    <w:rsid w:val="00F6315A"/>
    <w:rsid w:val="00F633AD"/>
    <w:rsid w:val="00F6354B"/>
    <w:rsid w:val="00F6371D"/>
    <w:rsid w:val="00F639FF"/>
    <w:rsid w:val="00F63B76"/>
    <w:rsid w:val="00F63BA4"/>
    <w:rsid w:val="00F63E0D"/>
    <w:rsid w:val="00F6417C"/>
    <w:rsid w:val="00F64748"/>
    <w:rsid w:val="00F647BA"/>
    <w:rsid w:val="00F64853"/>
    <w:rsid w:val="00F64F13"/>
    <w:rsid w:val="00F65DF2"/>
    <w:rsid w:val="00F669F7"/>
    <w:rsid w:val="00F66B8E"/>
    <w:rsid w:val="00F66ECE"/>
    <w:rsid w:val="00F6739F"/>
    <w:rsid w:val="00F705C9"/>
    <w:rsid w:val="00F70B3C"/>
    <w:rsid w:val="00F714ED"/>
    <w:rsid w:val="00F7191F"/>
    <w:rsid w:val="00F71D71"/>
    <w:rsid w:val="00F72135"/>
    <w:rsid w:val="00F72B55"/>
    <w:rsid w:val="00F72C58"/>
    <w:rsid w:val="00F732B7"/>
    <w:rsid w:val="00F73956"/>
    <w:rsid w:val="00F73A5E"/>
    <w:rsid w:val="00F73EC6"/>
    <w:rsid w:val="00F73F92"/>
    <w:rsid w:val="00F74023"/>
    <w:rsid w:val="00F7408E"/>
    <w:rsid w:val="00F74198"/>
    <w:rsid w:val="00F745DC"/>
    <w:rsid w:val="00F74660"/>
    <w:rsid w:val="00F74665"/>
    <w:rsid w:val="00F746F5"/>
    <w:rsid w:val="00F748E7"/>
    <w:rsid w:val="00F74E85"/>
    <w:rsid w:val="00F74FCD"/>
    <w:rsid w:val="00F7540F"/>
    <w:rsid w:val="00F75646"/>
    <w:rsid w:val="00F75E9D"/>
    <w:rsid w:val="00F7601C"/>
    <w:rsid w:val="00F76123"/>
    <w:rsid w:val="00F7657B"/>
    <w:rsid w:val="00F770DC"/>
    <w:rsid w:val="00F77113"/>
    <w:rsid w:val="00F7797B"/>
    <w:rsid w:val="00F77A26"/>
    <w:rsid w:val="00F77DFA"/>
    <w:rsid w:val="00F801AA"/>
    <w:rsid w:val="00F807FA"/>
    <w:rsid w:val="00F80D7E"/>
    <w:rsid w:val="00F80ED4"/>
    <w:rsid w:val="00F81103"/>
    <w:rsid w:val="00F812C7"/>
    <w:rsid w:val="00F816C4"/>
    <w:rsid w:val="00F81864"/>
    <w:rsid w:val="00F824A0"/>
    <w:rsid w:val="00F83518"/>
    <w:rsid w:val="00F83DF1"/>
    <w:rsid w:val="00F83F86"/>
    <w:rsid w:val="00F84198"/>
    <w:rsid w:val="00F842CE"/>
    <w:rsid w:val="00F842D6"/>
    <w:rsid w:val="00F84606"/>
    <w:rsid w:val="00F848AA"/>
    <w:rsid w:val="00F84B5E"/>
    <w:rsid w:val="00F8549E"/>
    <w:rsid w:val="00F856AB"/>
    <w:rsid w:val="00F85B25"/>
    <w:rsid w:val="00F861BC"/>
    <w:rsid w:val="00F86ACE"/>
    <w:rsid w:val="00F86C32"/>
    <w:rsid w:val="00F90623"/>
    <w:rsid w:val="00F90AA6"/>
    <w:rsid w:val="00F90B30"/>
    <w:rsid w:val="00F913A2"/>
    <w:rsid w:val="00F914A2"/>
    <w:rsid w:val="00F918E0"/>
    <w:rsid w:val="00F91C56"/>
    <w:rsid w:val="00F91D06"/>
    <w:rsid w:val="00F92E7E"/>
    <w:rsid w:val="00F93323"/>
    <w:rsid w:val="00F933AA"/>
    <w:rsid w:val="00F93CCE"/>
    <w:rsid w:val="00F947EF"/>
    <w:rsid w:val="00F94A4C"/>
    <w:rsid w:val="00F951EA"/>
    <w:rsid w:val="00F9564D"/>
    <w:rsid w:val="00F95948"/>
    <w:rsid w:val="00F95D7D"/>
    <w:rsid w:val="00F9653F"/>
    <w:rsid w:val="00F9692A"/>
    <w:rsid w:val="00FA02FB"/>
    <w:rsid w:val="00FA086B"/>
    <w:rsid w:val="00FA0991"/>
    <w:rsid w:val="00FA0C6E"/>
    <w:rsid w:val="00FA0CB5"/>
    <w:rsid w:val="00FA1220"/>
    <w:rsid w:val="00FA1304"/>
    <w:rsid w:val="00FA160F"/>
    <w:rsid w:val="00FA18F8"/>
    <w:rsid w:val="00FA1A86"/>
    <w:rsid w:val="00FA1DB7"/>
    <w:rsid w:val="00FA2160"/>
    <w:rsid w:val="00FA2167"/>
    <w:rsid w:val="00FA26B3"/>
    <w:rsid w:val="00FA2E54"/>
    <w:rsid w:val="00FA300A"/>
    <w:rsid w:val="00FA3921"/>
    <w:rsid w:val="00FA3A29"/>
    <w:rsid w:val="00FA404A"/>
    <w:rsid w:val="00FA4782"/>
    <w:rsid w:val="00FA4C4E"/>
    <w:rsid w:val="00FA5AF5"/>
    <w:rsid w:val="00FA5EFD"/>
    <w:rsid w:val="00FA6525"/>
    <w:rsid w:val="00FA7550"/>
    <w:rsid w:val="00FA769A"/>
    <w:rsid w:val="00FA7799"/>
    <w:rsid w:val="00FA7D6A"/>
    <w:rsid w:val="00FB022E"/>
    <w:rsid w:val="00FB071B"/>
    <w:rsid w:val="00FB0D86"/>
    <w:rsid w:val="00FB0F9F"/>
    <w:rsid w:val="00FB14B0"/>
    <w:rsid w:val="00FB1808"/>
    <w:rsid w:val="00FB1866"/>
    <w:rsid w:val="00FB1CF0"/>
    <w:rsid w:val="00FB2474"/>
    <w:rsid w:val="00FB2F3D"/>
    <w:rsid w:val="00FB3081"/>
    <w:rsid w:val="00FB30F0"/>
    <w:rsid w:val="00FB330B"/>
    <w:rsid w:val="00FB33FA"/>
    <w:rsid w:val="00FB4202"/>
    <w:rsid w:val="00FB4366"/>
    <w:rsid w:val="00FB537B"/>
    <w:rsid w:val="00FB53E8"/>
    <w:rsid w:val="00FB61E6"/>
    <w:rsid w:val="00FB710F"/>
    <w:rsid w:val="00FB72F1"/>
    <w:rsid w:val="00FB75E5"/>
    <w:rsid w:val="00FB771B"/>
    <w:rsid w:val="00FB77B1"/>
    <w:rsid w:val="00FB7838"/>
    <w:rsid w:val="00FB7B00"/>
    <w:rsid w:val="00FB7D46"/>
    <w:rsid w:val="00FB7FBA"/>
    <w:rsid w:val="00FC023E"/>
    <w:rsid w:val="00FC12B9"/>
    <w:rsid w:val="00FC16AA"/>
    <w:rsid w:val="00FC1714"/>
    <w:rsid w:val="00FC1A83"/>
    <w:rsid w:val="00FC1E33"/>
    <w:rsid w:val="00FC24CA"/>
    <w:rsid w:val="00FC2750"/>
    <w:rsid w:val="00FC2887"/>
    <w:rsid w:val="00FC2FC3"/>
    <w:rsid w:val="00FC30E2"/>
    <w:rsid w:val="00FC3336"/>
    <w:rsid w:val="00FC3966"/>
    <w:rsid w:val="00FC3EBE"/>
    <w:rsid w:val="00FC3F12"/>
    <w:rsid w:val="00FC487B"/>
    <w:rsid w:val="00FC5017"/>
    <w:rsid w:val="00FC56DE"/>
    <w:rsid w:val="00FC57DC"/>
    <w:rsid w:val="00FC57FE"/>
    <w:rsid w:val="00FC5AD2"/>
    <w:rsid w:val="00FC61D6"/>
    <w:rsid w:val="00FC6999"/>
    <w:rsid w:val="00FC6B60"/>
    <w:rsid w:val="00FC6D77"/>
    <w:rsid w:val="00FC711D"/>
    <w:rsid w:val="00FC71D3"/>
    <w:rsid w:val="00FC760D"/>
    <w:rsid w:val="00FC77AA"/>
    <w:rsid w:val="00FC79CB"/>
    <w:rsid w:val="00FC7A2F"/>
    <w:rsid w:val="00FD044E"/>
    <w:rsid w:val="00FD069E"/>
    <w:rsid w:val="00FD0B2A"/>
    <w:rsid w:val="00FD0B74"/>
    <w:rsid w:val="00FD0DE2"/>
    <w:rsid w:val="00FD1239"/>
    <w:rsid w:val="00FD16ED"/>
    <w:rsid w:val="00FD2408"/>
    <w:rsid w:val="00FD29D7"/>
    <w:rsid w:val="00FD2B62"/>
    <w:rsid w:val="00FD2BAD"/>
    <w:rsid w:val="00FD2FB8"/>
    <w:rsid w:val="00FD3550"/>
    <w:rsid w:val="00FD48B3"/>
    <w:rsid w:val="00FD4D14"/>
    <w:rsid w:val="00FD560B"/>
    <w:rsid w:val="00FD583C"/>
    <w:rsid w:val="00FD5DA4"/>
    <w:rsid w:val="00FD64ED"/>
    <w:rsid w:val="00FD66CC"/>
    <w:rsid w:val="00FD66D4"/>
    <w:rsid w:val="00FD68CC"/>
    <w:rsid w:val="00FD6C0A"/>
    <w:rsid w:val="00FD6D94"/>
    <w:rsid w:val="00FD73E7"/>
    <w:rsid w:val="00FD77A5"/>
    <w:rsid w:val="00FD78BC"/>
    <w:rsid w:val="00FE0337"/>
    <w:rsid w:val="00FE06A6"/>
    <w:rsid w:val="00FE129C"/>
    <w:rsid w:val="00FE1D9F"/>
    <w:rsid w:val="00FE2121"/>
    <w:rsid w:val="00FE2171"/>
    <w:rsid w:val="00FE27DC"/>
    <w:rsid w:val="00FE28D3"/>
    <w:rsid w:val="00FE2DAE"/>
    <w:rsid w:val="00FE2DEB"/>
    <w:rsid w:val="00FE33FB"/>
    <w:rsid w:val="00FE342A"/>
    <w:rsid w:val="00FE36EC"/>
    <w:rsid w:val="00FE377A"/>
    <w:rsid w:val="00FE3BD7"/>
    <w:rsid w:val="00FE3D5C"/>
    <w:rsid w:val="00FE3F76"/>
    <w:rsid w:val="00FE45C5"/>
    <w:rsid w:val="00FE467B"/>
    <w:rsid w:val="00FE468C"/>
    <w:rsid w:val="00FE47EC"/>
    <w:rsid w:val="00FE486B"/>
    <w:rsid w:val="00FE4B9E"/>
    <w:rsid w:val="00FE5337"/>
    <w:rsid w:val="00FE54E0"/>
    <w:rsid w:val="00FE56C7"/>
    <w:rsid w:val="00FE5757"/>
    <w:rsid w:val="00FE584F"/>
    <w:rsid w:val="00FE5A66"/>
    <w:rsid w:val="00FE60D4"/>
    <w:rsid w:val="00FE6240"/>
    <w:rsid w:val="00FE6787"/>
    <w:rsid w:val="00FE6E38"/>
    <w:rsid w:val="00FF0D6B"/>
    <w:rsid w:val="00FF109D"/>
    <w:rsid w:val="00FF1A3F"/>
    <w:rsid w:val="00FF1B7F"/>
    <w:rsid w:val="00FF1CDD"/>
    <w:rsid w:val="00FF2459"/>
    <w:rsid w:val="00FF28A4"/>
    <w:rsid w:val="00FF2ECA"/>
    <w:rsid w:val="00FF2FA4"/>
    <w:rsid w:val="00FF3672"/>
    <w:rsid w:val="00FF3881"/>
    <w:rsid w:val="00FF3A1D"/>
    <w:rsid w:val="00FF3A79"/>
    <w:rsid w:val="00FF408D"/>
    <w:rsid w:val="00FF4289"/>
    <w:rsid w:val="00FF42F1"/>
    <w:rsid w:val="00FF4311"/>
    <w:rsid w:val="00FF454E"/>
    <w:rsid w:val="00FF4DA6"/>
    <w:rsid w:val="00FF502F"/>
    <w:rsid w:val="00FF6A46"/>
    <w:rsid w:val="00FF6C28"/>
    <w:rsid w:val="00FF6D6C"/>
    <w:rsid w:val="00FF7221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C5008A"/>
  <w15:docId w15:val="{DC64B110-7E45-4814-97AE-723C2F63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741"/>
    <w:pPr>
      <w:jc w:val="both"/>
    </w:pPr>
    <w:rPr>
      <w:sz w:val="22"/>
      <w:szCs w:val="24"/>
    </w:rPr>
  </w:style>
  <w:style w:type="paragraph" w:styleId="Titre1">
    <w:name w:val="heading 1"/>
    <w:aliases w:val="TITRE"/>
    <w:basedOn w:val="Normal"/>
    <w:next w:val="Normal"/>
    <w:qFormat/>
    <w:rsid w:val="004B2245"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rsid w:val="004B224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aliases w:val="SECTION"/>
    <w:basedOn w:val="Normal"/>
    <w:next w:val="Normal"/>
    <w:qFormat/>
    <w:rsid w:val="00822741"/>
    <w:pPr>
      <w:keepNext/>
      <w:numPr>
        <w:ilvl w:val="2"/>
        <w:numId w:val="11"/>
      </w:numPr>
      <w:outlineLvl w:val="2"/>
    </w:pPr>
    <w:rPr>
      <w:bCs/>
      <w:i/>
      <w:iCs/>
      <w:u w:val="single"/>
    </w:rPr>
  </w:style>
  <w:style w:type="paragraph" w:styleId="Titre4">
    <w:name w:val="heading 4"/>
    <w:basedOn w:val="Normal"/>
    <w:next w:val="Normal"/>
    <w:qFormat/>
    <w:rsid w:val="00822741"/>
    <w:pPr>
      <w:keepNext/>
      <w:outlineLvl w:val="3"/>
    </w:pPr>
    <w:rPr>
      <w:b/>
      <w:color w:val="000000"/>
    </w:rPr>
  </w:style>
  <w:style w:type="paragraph" w:styleId="Titre5">
    <w:name w:val="heading 5"/>
    <w:basedOn w:val="Normal"/>
    <w:next w:val="Normal"/>
    <w:qFormat/>
    <w:rsid w:val="00822741"/>
    <w:pPr>
      <w:keepNext/>
      <w:numPr>
        <w:ilvl w:val="4"/>
        <w:numId w:val="11"/>
      </w:numPr>
      <w:tabs>
        <w:tab w:val="left" w:pos="426"/>
        <w:tab w:val="left" w:pos="851"/>
      </w:tabs>
      <w:ind w:right="-81"/>
      <w:jc w:val="right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rsid w:val="00822741"/>
    <w:pPr>
      <w:keepNext/>
      <w:numPr>
        <w:ilvl w:val="5"/>
        <w:numId w:val="11"/>
      </w:numPr>
      <w:ind w:right="-81"/>
      <w:jc w:val="right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qFormat/>
    <w:rsid w:val="00822741"/>
    <w:pPr>
      <w:numPr>
        <w:ilvl w:val="6"/>
        <w:numId w:val="11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822741"/>
    <w:pPr>
      <w:keepNext/>
      <w:numPr>
        <w:ilvl w:val="7"/>
        <w:numId w:val="11"/>
      </w:numPr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rsid w:val="00822741"/>
    <w:pPr>
      <w:keepNext/>
      <w:numPr>
        <w:ilvl w:val="8"/>
        <w:numId w:val="11"/>
      </w:numPr>
      <w:jc w:val="right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9A0B74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rsid w:val="009A0B74"/>
    <w:pPr>
      <w:tabs>
        <w:tab w:val="center" w:pos="4536"/>
        <w:tab w:val="right" w:pos="9072"/>
      </w:tabs>
    </w:pPr>
  </w:style>
  <w:style w:type="numbering" w:customStyle="1" w:styleId="ArticleSection1">
    <w:name w:val="Article / Section1"/>
    <w:rsid w:val="00736B7B"/>
  </w:style>
  <w:style w:type="paragraph" w:customStyle="1" w:styleId="ARTICLEDCE">
    <w:name w:val="ARTICLE DCE"/>
    <w:basedOn w:val="Normal"/>
    <w:rsid w:val="00CA49ED"/>
    <w:pPr>
      <w:spacing w:before="120"/>
    </w:pPr>
    <w:rPr>
      <w:b/>
      <w:bCs/>
      <w:u w:val="single"/>
    </w:rPr>
  </w:style>
  <w:style w:type="paragraph" w:customStyle="1" w:styleId="Corpsdetexte21">
    <w:name w:val="Corps de texte 21"/>
    <w:basedOn w:val="Normal"/>
    <w:rsid w:val="00B074F9"/>
    <w:pPr>
      <w:overflowPunct w:val="0"/>
      <w:autoSpaceDE w:val="0"/>
      <w:autoSpaceDN w:val="0"/>
      <w:adjustRightInd w:val="0"/>
      <w:ind w:right="567" w:firstLine="709"/>
      <w:textAlignment w:val="baseline"/>
    </w:pPr>
    <w:rPr>
      <w:i/>
      <w:szCs w:val="20"/>
    </w:rPr>
  </w:style>
  <w:style w:type="numbering" w:styleId="ArticleSection">
    <w:name w:val="Outline List 3"/>
    <w:next w:val="ArticleSection1"/>
    <w:rsid w:val="00120494"/>
    <w:pPr>
      <w:numPr>
        <w:numId w:val="12"/>
      </w:numPr>
    </w:pPr>
  </w:style>
  <w:style w:type="paragraph" w:customStyle="1" w:styleId="SECTIONDCE">
    <w:name w:val="SECTION DCE"/>
    <w:basedOn w:val="ARTICLEDCE"/>
    <w:rsid w:val="00CA49ED"/>
    <w:pPr>
      <w:numPr>
        <w:ilvl w:val="2"/>
        <w:numId w:val="20"/>
      </w:numPr>
    </w:pPr>
    <w:rPr>
      <w:b w:val="0"/>
      <w:bCs w:val="0"/>
      <w:i/>
      <w:iCs/>
      <w:u w:val="none"/>
    </w:rPr>
  </w:style>
  <w:style w:type="character" w:styleId="Lienhypertexte">
    <w:name w:val="Hyperlink"/>
    <w:uiPriority w:val="99"/>
    <w:rsid w:val="00B65503"/>
    <w:rPr>
      <w:color w:val="0000FF"/>
      <w:u w:val="single"/>
    </w:rPr>
  </w:style>
  <w:style w:type="table" w:styleId="Grilledutableau">
    <w:name w:val="Table Grid"/>
    <w:basedOn w:val="TableauNormal"/>
    <w:rsid w:val="00091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CE">
    <w:name w:val="PARAGRAPHE DCE"/>
    <w:basedOn w:val="ARTICLEDCE"/>
    <w:next w:val="SECTIONDCE"/>
    <w:rsid w:val="00A75898"/>
    <w:pPr>
      <w:numPr>
        <w:ilvl w:val="1"/>
        <w:numId w:val="20"/>
      </w:numPr>
    </w:pPr>
  </w:style>
  <w:style w:type="paragraph" w:customStyle="1" w:styleId="StyleTitre1">
    <w:name w:val="Style Titre 1"/>
    <w:aliases w:val="TITRE + Soulignement"/>
    <w:basedOn w:val="Titre1"/>
    <w:rsid w:val="00822741"/>
    <w:pPr>
      <w:numPr>
        <w:numId w:val="11"/>
      </w:numPr>
    </w:pPr>
    <w:rPr>
      <w:u w:val="single"/>
    </w:rPr>
  </w:style>
  <w:style w:type="paragraph" w:customStyle="1" w:styleId="StyleStyleTitre1">
    <w:name w:val="Style Style Titre 1"/>
    <w:aliases w:val="TITRE + Soulignement + Gauche"/>
    <w:basedOn w:val="StyleTitre1"/>
    <w:rsid w:val="00AB7B48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semiHidden/>
    <w:rPr>
      <w:sz w:val="16"/>
    </w:rPr>
  </w:style>
  <w:style w:type="paragraph" w:customStyle="1" w:styleId="StyleTitre212ptSoulignement">
    <w:name w:val="Style Titre 2 + 12 pt Soulignement"/>
    <w:basedOn w:val="Titre2"/>
    <w:rsid w:val="00822741"/>
    <w:pPr>
      <w:numPr>
        <w:ilvl w:val="1"/>
        <w:numId w:val="11"/>
      </w:numPr>
    </w:pPr>
    <w:rPr>
      <w:rFonts w:ascii="Times New Roman" w:hAnsi="Times New Roman"/>
      <w:i w:val="0"/>
      <w:sz w:val="22"/>
      <w:szCs w:val="24"/>
      <w:u w:val="single"/>
    </w:rPr>
  </w:style>
  <w:style w:type="character" w:styleId="Appelnotedebasdep">
    <w:name w:val="footnote reference"/>
    <w:semiHidden/>
    <w:rPr>
      <w:vertAlign w:val="superscript"/>
    </w:rPr>
  </w:style>
  <w:style w:type="paragraph" w:styleId="Lgende">
    <w:name w:val="caption"/>
    <w:basedOn w:val="Normal"/>
    <w:next w:val="Normal"/>
    <w:qFormat/>
    <w:rsid w:val="00F27590"/>
    <w:pPr>
      <w:spacing w:before="60" w:after="60"/>
    </w:pPr>
    <w:rPr>
      <w:i/>
      <w:iCs/>
      <w:sz w:val="16"/>
      <w:szCs w:val="16"/>
    </w:rPr>
  </w:style>
  <w:style w:type="character" w:styleId="Lienhypertextesuivivisit">
    <w:name w:val="FollowedHyperlink"/>
    <w:rsid w:val="00960430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rsid w:val="008A7D90"/>
    <w:pPr>
      <w:tabs>
        <w:tab w:val="left" w:pos="1620"/>
        <w:tab w:val="right" w:leader="dot" w:pos="9629"/>
      </w:tabs>
      <w:spacing w:before="120" w:after="120"/>
    </w:pPr>
    <w:rPr>
      <w:b/>
      <w:bCs/>
      <w:caps/>
      <w:sz w:val="20"/>
    </w:rPr>
  </w:style>
  <w:style w:type="paragraph" w:styleId="Commentaire">
    <w:name w:val="annotation text"/>
    <w:basedOn w:val="Normal"/>
    <w:link w:val="CommentaireCar"/>
    <w:semiHidden/>
    <w:rPr>
      <w:szCs w:val="20"/>
    </w:rPr>
  </w:style>
  <w:style w:type="paragraph" w:styleId="TM2">
    <w:name w:val="toc 2"/>
    <w:basedOn w:val="Normal"/>
    <w:next w:val="Normal"/>
    <w:autoRedefine/>
    <w:uiPriority w:val="39"/>
    <w:rsid w:val="00312A76"/>
    <w:pPr>
      <w:ind w:left="240"/>
    </w:pPr>
    <w:rPr>
      <w:smallCaps/>
      <w:sz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paragraph" w:styleId="TM3">
    <w:name w:val="toc 3"/>
    <w:basedOn w:val="Normal"/>
    <w:next w:val="Normal"/>
    <w:autoRedefine/>
    <w:semiHidden/>
    <w:rsid w:val="00312A76"/>
    <w:pPr>
      <w:ind w:left="480"/>
    </w:pPr>
    <w:rPr>
      <w:i/>
      <w:iCs/>
      <w:sz w:val="20"/>
    </w:rPr>
  </w:style>
  <w:style w:type="paragraph" w:styleId="TM4">
    <w:name w:val="toc 4"/>
    <w:basedOn w:val="Normal"/>
    <w:next w:val="Normal"/>
    <w:autoRedefine/>
    <w:semiHidden/>
    <w:rsid w:val="00312A76"/>
    <w:pPr>
      <w:ind w:left="720"/>
    </w:pPr>
    <w:rPr>
      <w:sz w:val="18"/>
      <w:szCs w:val="21"/>
    </w:rPr>
  </w:style>
  <w:style w:type="paragraph" w:styleId="TM5">
    <w:name w:val="toc 5"/>
    <w:basedOn w:val="Normal"/>
    <w:next w:val="Normal"/>
    <w:autoRedefine/>
    <w:semiHidden/>
    <w:rsid w:val="00312A76"/>
    <w:pPr>
      <w:ind w:left="960"/>
    </w:pPr>
    <w:rPr>
      <w:sz w:val="18"/>
      <w:szCs w:val="21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">
    <w:name w:val="Car Car Car"/>
    <w:basedOn w:val="Normal"/>
    <w:semiHidden/>
    <w:rsid w:val="00F31F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Notedefin">
    <w:name w:val="endnote text"/>
    <w:basedOn w:val="Normal"/>
    <w:link w:val="NotedefinCar"/>
    <w:uiPriority w:val="99"/>
    <w:semiHidden/>
    <w:rsid w:val="000736D3"/>
    <w:pPr>
      <w:ind w:left="-142" w:right="-425"/>
    </w:pPr>
    <w:rPr>
      <w:sz w:val="20"/>
      <w:szCs w:val="20"/>
    </w:rPr>
  </w:style>
  <w:style w:type="paragraph" w:styleId="TM6">
    <w:name w:val="toc 6"/>
    <w:basedOn w:val="Normal"/>
    <w:next w:val="Normal"/>
    <w:autoRedefine/>
    <w:semiHidden/>
    <w:rsid w:val="00312A76"/>
    <w:pPr>
      <w:ind w:left="1200"/>
    </w:pPr>
    <w:rPr>
      <w:sz w:val="18"/>
      <w:szCs w:val="21"/>
    </w:rPr>
  </w:style>
  <w:style w:type="paragraph" w:styleId="Objetducommentaire">
    <w:name w:val="annotation subject"/>
    <w:basedOn w:val="Commentaire"/>
    <w:next w:val="Commentaire"/>
    <w:semiHidden/>
    <w:rsid w:val="00BE31F7"/>
    <w:rPr>
      <w:b/>
      <w:bCs/>
      <w:sz w:val="20"/>
    </w:rPr>
  </w:style>
  <w:style w:type="paragraph" w:styleId="TM7">
    <w:name w:val="toc 7"/>
    <w:basedOn w:val="Normal"/>
    <w:next w:val="Normal"/>
    <w:autoRedefine/>
    <w:semiHidden/>
    <w:rsid w:val="00312A76"/>
    <w:pPr>
      <w:ind w:left="1440"/>
    </w:pPr>
    <w:rPr>
      <w:sz w:val="18"/>
      <w:szCs w:val="21"/>
    </w:rPr>
  </w:style>
  <w:style w:type="paragraph" w:styleId="TM8">
    <w:name w:val="toc 8"/>
    <w:basedOn w:val="Normal"/>
    <w:next w:val="Normal"/>
    <w:autoRedefine/>
    <w:semiHidden/>
    <w:rsid w:val="00312A76"/>
    <w:pPr>
      <w:ind w:left="1680"/>
    </w:pPr>
    <w:rPr>
      <w:sz w:val="18"/>
      <w:szCs w:val="21"/>
    </w:rPr>
  </w:style>
  <w:style w:type="paragraph" w:styleId="TM9">
    <w:name w:val="toc 9"/>
    <w:basedOn w:val="Normal"/>
    <w:next w:val="Normal"/>
    <w:autoRedefine/>
    <w:semiHidden/>
    <w:rsid w:val="00312A76"/>
    <w:pPr>
      <w:ind w:left="1920"/>
    </w:pPr>
    <w:rPr>
      <w:sz w:val="18"/>
      <w:szCs w:val="21"/>
    </w:rPr>
  </w:style>
  <w:style w:type="paragraph" w:customStyle="1" w:styleId="Titre4-subdivision">
    <w:name w:val="Titre 4-subdivision"/>
    <w:basedOn w:val="Titre4"/>
    <w:rsid w:val="003107D8"/>
    <w:pPr>
      <w:tabs>
        <w:tab w:val="num" w:pos="1080"/>
      </w:tabs>
      <w:ind w:left="1080" w:hanging="180"/>
    </w:pPr>
    <w:rPr>
      <w:b w:val="0"/>
      <w:bCs/>
      <w:szCs w:val="18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3107D8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822741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CB5002"/>
    <w:pPr>
      <w:numPr>
        <w:ilvl w:val="3"/>
        <w:numId w:val="11"/>
      </w:numPr>
      <w:spacing w:before="120"/>
      <w:ind w:left="1043" w:hanging="703"/>
    </w:pPr>
    <w:rPr>
      <w:b/>
    </w:rPr>
  </w:style>
  <w:style w:type="paragraph" w:customStyle="1" w:styleId="Default">
    <w:name w:val="Default"/>
    <w:rsid w:val="003C0C0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mmentaireCar">
    <w:name w:val="Commentaire Car"/>
    <w:link w:val="Commentaire"/>
    <w:semiHidden/>
    <w:locked/>
    <w:rsid w:val="00610F7A"/>
    <w:rPr>
      <w:sz w:val="22"/>
      <w:lang w:val="fr-FR" w:eastAsia="fr-FR" w:bidi="ar-SA"/>
    </w:rPr>
  </w:style>
  <w:style w:type="character" w:customStyle="1" w:styleId="ParagraphestandardCar">
    <w:name w:val="§ Paragraphe standard Car"/>
    <w:link w:val="Paragraphestandard"/>
    <w:locked/>
    <w:rsid w:val="00F20CB4"/>
    <w:rPr>
      <w:sz w:val="22"/>
      <w:lang w:val="fr-FR" w:eastAsia="fr-FR" w:bidi="ar-SA"/>
    </w:rPr>
  </w:style>
  <w:style w:type="paragraph" w:customStyle="1" w:styleId="Paragraphestandard">
    <w:name w:val="§ Paragraphe standard"/>
    <w:basedOn w:val="Normal"/>
    <w:link w:val="ParagraphestandardCar"/>
    <w:rsid w:val="00F20CB4"/>
    <w:pPr>
      <w:widowControl w:val="0"/>
      <w:spacing w:before="120" w:after="120"/>
    </w:pPr>
    <w:rPr>
      <w:szCs w:val="20"/>
    </w:rPr>
  </w:style>
  <w:style w:type="paragraph" w:styleId="Explorateurdedocuments">
    <w:name w:val="Document Map"/>
    <w:basedOn w:val="Normal"/>
    <w:semiHidden/>
    <w:rsid w:val="000736D3"/>
    <w:pPr>
      <w:shd w:val="clear" w:color="auto" w:fill="000080"/>
    </w:pPr>
    <w:rPr>
      <w:rFonts w:ascii="Tahoma" w:hAnsi="Tahoma"/>
      <w:szCs w:val="20"/>
    </w:rPr>
  </w:style>
  <w:style w:type="paragraph" w:styleId="Listepuces2">
    <w:name w:val="List Bullet 2"/>
    <w:basedOn w:val="Normal"/>
    <w:rsid w:val="003C4475"/>
    <w:pPr>
      <w:numPr>
        <w:numId w:val="39"/>
      </w:numPr>
      <w:jc w:val="left"/>
    </w:pPr>
    <w:rPr>
      <w:sz w:val="24"/>
      <w:szCs w:val="20"/>
    </w:rPr>
  </w:style>
  <w:style w:type="paragraph" w:styleId="Corpsdetexte2">
    <w:name w:val="Body Text 2"/>
    <w:basedOn w:val="Normal"/>
    <w:link w:val="Corpsdetexte2Car"/>
    <w:rsid w:val="00F73F92"/>
    <w:pPr>
      <w:tabs>
        <w:tab w:val="left" w:pos="426"/>
        <w:tab w:val="left" w:pos="851"/>
      </w:tabs>
      <w:ind w:right="142"/>
    </w:pPr>
    <w:rPr>
      <w:sz w:val="24"/>
      <w:szCs w:val="20"/>
    </w:rPr>
  </w:style>
  <w:style w:type="character" w:customStyle="1" w:styleId="Corpsdetexte2Car">
    <w:name w:val="Corps de texte 2 Car"/>
    <w:link w:val="Corpsdetexte2"/>
    <w:rsid w:val="00F73F92"/>
    <w:rPr>
      <w:sz w:val="24"/>
      <w:lang w:val="fr-FR" w:eastAsia="fr-FR" w:bidi="ar-SA"/>
    </w:rPr>
  </w:style>
  <w:style w:type="character" w:customStyle="1" w:styleId="msoins0">
    <w:name w:val="msoins"/>
    <w:rsid w:val="00F73F92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CC0454"/>
    <w:pPr>
      <w:spacing w:after="120"/>
    </w:pPr>
  </w:style>
  <w:style w:type="paragraph" w:customStyle="1" w:styleId="Retraitcorpsdetexte21">
    <w:name w:val="Retrait corps de texte 21"/>
    <w:basedOn w:val="Normal"/>
    <w:rsid w:val="00CC0454"/>
    <w:pPr>
      <w:overflowPunct w:val="0"/>
      <w:autoSpaceDE w:val="0"/>
      <w:autoSpaceDN w:val="0"/>
      <w:adjustRightInd w:val="0"/>
      <w:ind w:firstLine="709"/>
      <w:jc w:val="left"/>
      <w:textAlignment w:val="baseline"/>
    </w:pPr>
    <w:rPr>
      <w:sz w:val="24"/>
      <w:szCs w:val="20"/>
    </w:rPr>
  </w:style>
  <w:style w:type="character" w:customStyle="1" w:styleId="NotedefinCar">
    <w:name w:val="Note de fin Car"/>
    <w:link w:val="Notedefin"/>
    <w:uiPriority w:val="99"/>
    <w:semiHidden/>
    <w:rsid w:val="002B367D"/>
  </w:style>
  <w:style w:type="paragraph" w:customStyle="1" w:styleId="CarCar1">
    <w:name w:val="Car Car1"/>
    <w:basedOn w:val="Normal"/>
    <w:semiHidden/>
    <w:rsid w:val="000736D3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Appeldenotedefin">
    <w:name w:val="endnote reference"/>
    <w:uiPriority w:val="99"/>
    <w:unhideWhenUsed/>
    <w:rsid w:val="002B367D"/>
    <w:rPr>
      <w:vertAlign w:val="superscript"/>
    </w:rPr>
  </w:style>
  <w:style w:type="character" w:customStyle="1" w:styleId="CorpsdetexteCar">
    <w:name w:val="Corps de texte Car"/>
    <w:link w:val="Corpsdetexte"/>
    <w:rsid w:val="006C4EA3"/>
    <w:rPr>
      <w:sz w:val="22"/>
      <w:szCs w:val="24"/>
    </w:rPr>
  </w:style>
  <w:style w:type="paragraph" w:customStyle="1" w:styleId="Corpsdetexte31">
    <w:name w:val="Corps de texte 31"/>
    <w:basedOn w:val="Normal"/>
    <w:rsid w:val="00990994"/>
    <w:rPr>
      <w:rFonts w:ascii="Arial Narrow" w:hAnsi="Arial Narrow"/>
      <w:szCs w:val="20"/>
    </w:rPr>
  </w:style>
  <w:style w:type="character" w:customStyle="1" w:styleId="EmailStyle76">
    <w:name w:val="EmailStyle76"/>
    <w:semiHidden/>
    <w:rsid w:val="00FB7838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6655F2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CA6B44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CA6B44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D583C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686493"/>
    <w:rPr>
      <w:sz w:val="22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EE3DD9"/>
    <w:rPr>
      <w:sz w:val="22"/>
      <w:szCs w:val="24"/>
    </w:rPr>
  </w:style>
  <w:style w:type="paragraph" w:customStyle="1" w:styleId="Paragraphe">
    <w:name w:val="Paragraphe"/>
    <w:basedOn w:val="Normal"/>
    <w:link w:val="ParagrapheCar"/>
    <w:autoRedefine/>
    <w:rsid w:val="00BC5EEC"/>
    <w:pPr>
      <w:suppressAutoHyphens/>
      <w:ind w:firstLine="540"/>
      <w:outlineLvl w:val="0"/>
    </w:pPr>
    <w:rPr>
      <w:b/>
      <w:bCs/>
      <w:sz w:val="24"/>
      <w:u w:val="single"/>
    </w:rPr>
  </w:style>
  <w:style w:type="character" w:customStyle="1" w:styleId="ParagrapheCar">
    <w:name w:val="Paragraphe Car"/>
    <w:link w:val="Paragraphe"/>
    <w:rsid w:val="00BC5EEC"/>
    <w:rPr>
      <w:b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4466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RCATM-VFA\Local%20Settings\Temporary%20Internet%20Files\OLK3B\ESPACES%20VERTS%20-%20RC%20+%20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4AB9A-30D2-4010-A6E7-BFE879B4D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ESPACES VERTS - RC + CCP</Template>
  <TotalTime>18</TotalTime>
  <Pages>1</Pages>
  <Words>192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EQ</vt:lpstr>
    </vt:vector>
  </TitlesOfParts>
  <Company>MINISTERE DE LA DEFENSE</Company>
  <LinksUpToDate>false</LinksUpToDate>
  <CharactersWithSpaces>1251</CharactersWithSpaces>
  <SharedDoc>false</SharedDoc>
  <HLinks>
    <vt:vector size="432" baseType="variant">
      <vt:variant>
        <vt:i4>6619208</vt:i4>
      </vt:variant>
      <vt:variant>
        <vt:i4>699</vt:i4>
      </vt:variant>
      <vt:variant>
        <vt:i4>0</vt:i4>
      </vt:variant>
      <vt:variant>
        <vt:i4>5</vt:i4>
      </vt:variant>
      <vt:variant>
        <vt:lpwstr>mailto:pfaf-ne.finances.fct@intradef.gouv.fr</vt:lpwstr>
      </vt:variant>
      <vt:variant>
        <vt:lpwstr/>
      </vt:variant>
      <vt:variant>
        <vt:i4>7012402</vt:i4>
      </vt:variant>
      <vt:variant>
        <vt:i4>693</vt:i4>
      </vt:variant>
      <vt:variant>
        <vt:i4>0</vt:i4>
      </vt:variant>
      <vt:variant>
        <vt:i4>5</vt:i4>
      </vt:variant>
      <vt:variant>
        <vt:lpwstr>https://chorus-factures.budget.gouv.fr/</vt:lpwstr>
      </vt:variant>
      <vt:variant>
        <vt:lpwstr/>
      </vt:variant>
      <vt:variant>
        <vt:i4>75</vt:i4>
      </vt:variant>
      <vt:variant>
        <vt:i4>690</vt:i4>
      </vt:variant>
      <vt:variant>
        <vt:i4>0</vt:i4>
      </vt:variant>
      <vt:variant>
        <vt:i4>5</vt:i4>
      </vt:variant>
      <vt:variant>
        <vt:lpwstr>http://www.indices.insee.fr/</vt:lpwstr>
      </vt:variant>
      <vt:variant>
        <vt:lpwstr/>
      </vt:variant>
      <vt:variant>
        <vt:i4>1179702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_Toc367362424</vt:lpwstr>
      </vt:variant>
      <vt:variant>
        <vt:i4>1179702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_Toc367362423</vt:lpwstr>
      </vt:variant>
      <vt:variant>
        <vt:i4>1179702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_Toc367362422</vt:lpwstr>
      </vt:variant>
      <vt:variant>
        <vt:i4>1179702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_Toc367362421</vt:lpwstr>
      </vt:variant>
      <vt:variant>
        <vt:i4>1179702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_Toc367362420</vt:lpwstr>
      </vt:variant>
      <vt:variant>
        <vt:i4>1114166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_Toc367362419</vt:lpwstr>
      </vt:variant>
      <vt:variant>
        <vt:i4>1114166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_Toc367362418</vt:lpwstr>
      </vt:variant>
      <vt:variant>
        <vt:i4>1114166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_Toc367362417</vt:lpwstr>
      </vt:variant>
      <vt:variant>
        <vt:i4>1114166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_Toc367362416</vt:lpwstr>
      </vt:variant>
      <vt:variant>
        <vt:i4>1114166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_Toc367362415</vt:lpwstr>
      </vt:variant>
      <vt:variant>
        <vt:i4>1114166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_Toc367362414</vt:lpwstr>
      </vt:variant>
      <vt:variant>
        <vt:i4>1114166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_Toc367362413</vt:lpwstr>
      </vt:variant>
      <vt:variant>
        <vt:i4>1114166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_Toc367362412</vt:lpwstr>
      </vt:variant>
      <vt:variant>
        <vt:i4>1114166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_Toc367362411</vt:lpwstr>
      </vt:variant>
      <vt:variant>
        <vt:i4>1114166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_Toc367362410</vt:lpwstr>
      </vt:variant>
      <vt:variant>
        <vt:i4>1048630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_Toc367362409</vt:lpwstr>
      </vt:variant>
      <vt:variant>
        <vt:i4>1048630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_Toc367362408</vt:lpwstr>
      </vt:variant>
      <vt:variant>
        <vt:i4>1048630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_Toc367362407</vt:lpwstr>
      </vt:variant>
      <vt:variant>
        <vt:i4>1048630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_Toc367362406</vt:lpwstr>
      </vt:variant>
      <vt:variant>
        <vt:i4>1048630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_Toc367362405</vt:lpwstr>
      </vt:variant>
      <vt:variant>
        <vt:i4>1048630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_Toc367362404</vt:lpwstr>
      </vt:variant>
      <vt:variant>
        <vt:i4>1048630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_Toc367362403</vt:lpwstr>
      </vt:variant>
      <vt:variant>
        <vt:i4>1048630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_Toc367362402</vt:lpwstr>
      </vt:variant>
      <vt:variant>
        <vt:i4>1048630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_Toc367362401</vt:lpwstr>
      </vt:variant>
      <vt:variant>
        <vt:i4>7929941</vt:i4>
      </vt:variant>
      <vt:variant>
        <vt:i4>345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2883620</vt:i4>
      </vt:variant>
      <vt:variant>
        <vt:i4>330</vt:i4>
      </vt:variant>
      <vt:variant>
        <vt:i4>0</vt:i4>
      </vt:variant>
      <vt:variant>
        <vt:i4>5</vt:i4>
      </vt:variant>
      <vt:variant>
        <vt:lpwstr>http://www.ville-emploi.asso.fr/annuaire/facilitateurs-des-clauses-sociales</vt:lpwstr>
      </vt:variant>
      <vt:variant>
        <vt:lpwstr/>
      </vt:variant>
      <vt:variant>
        <vt:i4>3801195</vt:i4>
      </vt:variant>
      <vt:variant>
        <vt:i4>324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6881329</vt:i4>
      </vt:variant>
      <vt:variant>
        <vt:i4>321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7209030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RC_Sommaire</vt:lpwstr>
      </vt:variant>
      <vt:variant>
        <vt:i4>6881329</vt:i4>
      </vt:variant>
      <vt:variant>
        <vt:i4>285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1245232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_Toc367346078</vt:lpwstr>
      </vt:variant>
      <vt:variant>
        <vt:i4>1245232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_Toc367346077</vt:lpwstr>
      </vt:variant>
      <vt:variant>
        <vt:i4>1245232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_Toc367346076</vt:lpwstr>
      </vt:variant>
      <vt:variant>
        <vt:i4>1245232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_Toc367346075</vt:lpwstr>
      </vt:variant>
      <vt:variant>
        <vt:i4>1245232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_Toc367346074</vt:lpwstr>
      </vt:variant>
      <vt:variant>
        <vt:i4>1245232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_Toc367346073</vt:lpwstr>
      </vt:variant>
      <vt:variant>
        <vt:i4>1245232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_Toc367346072</vt:lpwstr>
      </vt:variant>
      <vt:variant>
        <vt:i4>1245232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_Toc367346071</vt:lpwstr>
      </vt:variant>
      <vt:variant>
        <vt:i4>1245232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_Toc367346070</vt:lpwstr>
      </vt:variant>
      <vt:variant>
        <vt:i4>1179696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_Toc367346069</vt:lpwstr>
      </vt:variant>
      <vt:variant>
        <vt:i4>1179696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_Toc367346068</vt:lpwstr>
      </vt:variant>
      <vt:variant>
        <vt:i4>1179696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_Toc367346067</vt:lpwstr>
      </vt:variant>
      <vt:variant>
        <vt:i4>1179696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_Toc367346066</vt:lpwstr>
      </vt:variant>
      <vt:variant>
        <vt:i4>1179696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_Toc367346065</vt:lpwstr>
      </vt:variant>
      <vt:variant>
        <vt:i4>1179696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_Toc367346064</vt:lpwstr>
      </vt:variant>
      <vt:variant>
        <vt:i4>1179696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_Toc367346063</vt:lpwstr>
      </vt:variant>
      <vt:variant>
        <vt:i4>1179696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_Toc367346062</vt:lpwstr>
      </vt:variant>
      <vt:variant>
        <vt:i4>1179696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_Toc367346061</vt:lpwstr>
      </vt:variant>
      <vt:variant>
        <vt:i4>1179696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_Toc367346060</vt:lpwstr>
      </vt:variant>
      <vt:variant>
        <vt:i4>1114160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_Toc367346059</vt:lpwstr>
      </vt:variant>
      <vt:variant>
        <vt:i4>1114160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_Toc367346058</vt:lpwstr>
      </vt:variant>
      <vt:variant>
        <vt:i4>1114160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_Toc367346057</vt:lpwstr>
      </vt:variant>
      <vt:variant>
        <vt:i4>1114160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_Toc367346056</vt:lpwstr>
      </vt:variant>
      <vt:variant>
        <vt:i4>1114160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_Toc367346055</vt:lpwstr>
      </vt:variant>
      <vt:variant>
        <vt:i4>1114160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_Toc367346054</vt:lpwstr>
      </vt:variant>
      <vt:variant>
        <vt:i4>1114160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_Toc367346053</vt:lpwstr>
      </vt:variant>
      <vt:variant>
        <vt:i4>1114160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_Toc367346052</vt:lpwstr>
      </vt:variant>
      <vt:variant>
        <vt:i4>1114160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_Toc367346051</vt:lpwstr>
      </vt:variant>
      <vt:variant>
        <vt:i4>1114160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_Toc367346050</vt:lpwstr>
      </vt:variant>
      <vt:variant>
        <vt:i4>1048624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_Toc367346049</vt:lpwstr>
      </vt:variant>
      <vt:variant>
        <vt:i4>1048624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_Toc367346048</vt:lpwstr>
      </vt:variant>
      <vt:variant>
        <vt:i4>1048624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_Toc367346047</vt:lpwstr>
      </vt:variant>
      <vt:variant>
        <vt:i4>1048624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_Toc367346046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_Toc367346045</vt:lpwstr>
      </vt:variant>
      <vt:variant>
        <vt:i4>1048624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_Toc367346044</vt:lpwstr>
      </vt:variant>
      <vt:variant>
        <vt:i4>1048624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_Toc367346043</vt:lpwstr>
      </vt:variant>
      <vt:variant>
        <vt:i4>1048624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_Toc367346042</vt:lpwstr>
      </vt:variant>
      <vt:variant>
        <vt:i4>1048624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_Toc367346041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</dc:title>
  <dc:creator>DIRCAT RTNE</dc:creator>
  <cp:lastModifiedBy>BORUS Yvane ADJOINT ADMI PRIN</cp:lastModifiedBy>
  <cp:revision>28</cp:revision>
  <cp:lastPrinted>2019-10-08T13:41:00Z</cp:lastPrinted>
  <dcterms:created xsi:type="dcterms:W3CDTF">2015-07-15T13:37:00Z</dcterms:created>
  <dcterms:modified xsi:type="dcterms:W3CDTF">2025-05-12T08:45:00Z</dcterms:modified>
</cp:coreProperties>
</file>